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F17CE" w14:textId="77777777" w:rsidR="00B325E3" w:rsidRPr="00B325E3" w:rsidRDefault="00B325E3" w:rsidP="00472EBA">
      <w:pPr>
        <w:pStyle w:val="Rubrik"/>
      </w:pPr>
      <w:r w:rsidRPr="00B325E3">
        <w:t>Sweden’s response to questionnaire on cultural rights and</w:t>
      </w:r>
      <w:r>
        <w:t xml:space="preserve"> climate cha</w:t>
      </w:r>
      <w:r w:rsidR="008A549A">
        <w:t>n</w:t>
      </w:r>
      <w:r>
        <w:t>ge</w:t>
      </w:r>
    </w:p>
    <w:p w14:paraId="21411DCB" w14:textId="77777777" w:rsidR="00B325E3" w:rsidRPr="0085773A" w:rsidRDefault="00B325E3" w:rsidP="00B325E3">
      <w:pPr>
        <w:rPr>
          <w:rFonts w:asciiTheme="majorHAnsi" w:hAnsiTheme="majorHAnsi" w:cstheme="majorHAnsi"/>
          <w:b/>
          <w:bCs/>
          <w:sz w:val="24"/>
          <w:szCs w:val="24"/>
        </w:rPr>
      </w:pPr>
      <w:r w:rsidRPr="0085773A">
        <w:rPr>
          <w:rFonts w:asciiTheme="majorHAnsi" w:hAnsiTheme="majorHAnsi" w:cstheme="majorHAnsi"/>
          <w:b/>
          <w:bCs/>
          <w:sz w:val="24"/>
          <w:szCs w:val="24"/>
        </w:rPr>
        <w:t>Negative impacts of climate change in culture and cultural rights.</w:t>
      </w:r>
    </w:p>
    <w:p w14:paraId="5A20B40F" w14:textId="77777777" w:rsidR="00B325E3" w:rsidRPr="00BF258B" w:rsidRDefault="00B325E3" w:rsidP="00BF258B">
      <w:pPr>
        <w:pStyle w:val="Brdtext"/>
        <w:numPr>
          <w:ilvl w:val="0"/>
          <w:numId w:val="44"/>
        </w:numPr>
        <w:rPr>
          <w:lang w:val="en-US"/>
        </w:rPr>
      </w:pPr>
      <w:r w:rsidRPr="00BF258B">
        <w:rPr>
          <w:b/>
          <w:bCs/>
        </w:rPr>
        <w:t>What negative impacts of climate change on culture, heritage and the enjoyment of cultural rights by all have been documented in your context? Are particular groups, such as women, persons with disabilities, indigenous peoples, rural persons or peasants, and youth or future generations, as well as cultural practitioners being impacted in specific and disproportionate ways? What efforts are being undertaken to inventory and monitor such impacts?</w:t>
      </w:r>
      <w:r w:rsidR="008A549A" w:rsidRPr="00BF258B">
        <w:rPr>
          <w:b/>
          <w:bCs/>
        </w:rPr>
        <w:br/>
      </w:r>
      <w:r w:rsidRPr="0085773A">
        <w:br/>
      </w:r>
      <w:r w:rsidR="00BF258B" w:rsidRPr="0085773A">
        <w:t>The growing impact of climate change is of great concern for all of us but for the Sami indigenous people it is clearly of vital importance.</w:t>
      </w:r>
      <w:r w:rsidR="00BF258B">
        <w:rPr>
          <w:lang w:val="en-US"/>
        </w:rPr>
        <w:br/>
      </w:r>
      <w:r w:rsidR="00BF258B" w:rsidRPr="00BF258B">
        <w:rPr>
          <w:lang w:val="en-US"/>
        </w:rPr>
        <w:t xml:space="preserve">The </w:t>
      </w:r>
      <w:r w:rsidR="00BF258B" w:rsidRPr="00BF258B">
        <w:rPr>
          <w:b/>
          <w:bCs/>
          <w:lang w:val="en-US"/>
        </w:rPr>
        <w:t>Sámi culture</w:t>
      </w:r>
      <w:r w:rsidR="00BF258B" w:rsidRPr="00BF258B">
        <w:rPr>
          <w:lang w:val="en-US"/>
        </w:rPr>
        <w:t xml:space="preserve"> is highly impacted by climate change. There are of course other groups and contexts where climate change is interlinked with culture and cultural rights. However, these answers focus on climate change, culture and cultural rights in the context of the Sámi culture.</w:t>
      </w:r>
      <w:r w:rsidR="00BF258B" w:rsidRPr="00BF258B">
        <w:rPr>
          <w:lang w:val="en-US"/>
        </w:rPr>
        <w:br/>
      </w:r>
      <w:r w:rsidR="00BF258B" w:rsidRPr="00BF258B">
        <w:rPr>
          <w:lang w:val="en-US"/>
        </w:rPr>
        <w:br/>
        <w:t xml:space="preserve">In the Arctic the Reindeer herding, is one important bearer of Sámi culture. Reindeer herding is negatively impacted by climate change due to </w:t>
      </w:r>
      <w:proofErr w:type="spellStart"/>
      <w:r w:rsidR="00BF258B" w:rsidRPr="00BF258B">
        <w:rPr>
          <w:lang w:val="en-US"/>
        </w:rPr>
        <w:t>i.a.</w:t>
      </w:r>
      <w:proofErr w:type="spellEnd"/>
      <w:r w:rsidR="00BF258B" w:rsidRPr="00BF258B">
        <w:rPr>
          <w:lang w:val="en-US"/>
        </w:rPr>
        <w:t xml:space="preserve"> changed pasture and grazing lands. The impacts of climate change are added as a cumulative effect to already existing challenges the reindeer herding is facing. The behavior of the reindeer – as it follows the weather, landscape patterns – also changes with changing climate. The negative impacts of climate change also affect other traditional livelihoods making up the Sámi culture. For example, duodji (traditional handcraft) and hunting and fishing. The occurrence and harvest of </w:t>
      </w:r>
      <w:r w:rsidR="00BF258B" w:rsidRPr="00BF258B">
        <w:rPr>
          <w:lang w:val="en-US"/>
        </w:rPr>
        <w:lastRenderedPageBreak/>
        <w:t xml:space="preserve">animals and natural material necessary to uphold these practices and pass them on to the next generation diminish or change. As such the intergenerational exchange of </w:t>
      </w:r>
      <w:proofErr w:type="spellStart"/>
      <w:r w:rsidR="00BF258B" w:rsidRPr="00BF258B">
        <w:rPr>
          <w:lang w:val="en-US"/>
        </w:rPr>
        <w:t>árbediehtu</w:t>
      </w:r>
      <w:proofErr w:type="spellEnd"/>
      <w:r w:rsidR="00BF258B" w:rsidRPr="00BF258B">
        <w:rPr>
          <w:lang w:val="en-US"/>
        </w:rPr>
        <w:t xml:space="preserve"> (Sámi traditional knowledge) and the Sámi languages are negatively impacted. </w:t>
      </w:r>
      <w:r w:rsidR="00BF258B" w:rsidRPr="00BF258B">
        <w:rPr>
          <w:lang w:val="en-US"/>
        </w:rPr>
        <w:br/>
      </w:r>
      <w:r w:rsidR="00BF258B" w:rsidRPr="00BF258B">
        <w:rPr>
          <w:lang w:val="en-US"/>
        </w:rPr>
        <w:br/>
      </w:r>
      <w:r w:rsidR="00BF258B" w:rsidRPr="0085773A">
        <w:t xml:space="preserve">The Sami Parliament report annually to the government on how the authority works with Sami traditional knowledge, its importance for the conservation and sustainable use of biodiversity and how the activities have helped to achieve the goals in the 2030 Agenda goals. </w:t>
      </w:r>
      <w:r w:rsidR="00BF258B" w:rsidRPr="00BF258B">
        <w:rPr>
          <w:lang w:val="en-US"/>
        </w:rPr>
        <w:t xml:space="preserve">The Sámi Parliament </w:t>
      </w:r>
      <w:r w:rsidR="00BF258B">
        <w:rPr>
          <w:lang w:val="en-US"/>
        </w:rPr>
        <w:t xml:space="preserve">also </w:t>
      </w:r>
      <w:r w:rsidR="00BF258B" w:rsidRPr="00BF258B">
        <w:rPr>
          <w:lang w:val="en-US"/>
        </w:rPr>
        <w:t>reports annually on its work on climate change adaptation, including on identified vulnerabilities and which risks have been prioritized. In addition, the national adaptation work is followed up in a five-year evaluation cycle by the National Expert Council on Adaptation.</w:t>
      </w:r>
      <w:r w:rsidR="008A549A" w:rsidRPr="00BF258B">
        <w:rPr>
          <w:b/>
          <w:bCs/>
        </w:rPr>
        <w:br/>
      </w:r>
      <w:r w:rsidR="008A549A" w:rsidRPr="00BF258B">
        <w:rPr>
          <w:b/>
          <w:bCs/>
        </w:rPr>
        <w:br/>
      </w:r>
      <w:r w:rsidRPr="0085773A">
        <w:t xml:space="preserve">The Swedish Agency for Youth and Civil society continuously produces knowledge on young people’s living conditions across a range of areas. The Swedish Agency for Youth and Civil Society also has the task of ensuring that a youth perspective is developed in the work of other governmental agencies and to provide support for the municipalities in their youth policy work. A recent study made by the Agency shows that the climate is one of the most important issues for young people in the age of 16-29. The study also shows that young people worry about the climate in a higher extent than before and that the increase in level of concern is larger compared to other age groups. </w:t>
      </w:r>
      <w:r w:rsidR="00BF258B" w:rsidRPr="00BF258B">
        <w:rPr>
          <w:b/>
          <w:bCs/>
        </w:rPr>
        <w:br/>
      </w:r>
      <w:r w:rsidR="00BF258B" w:rsidRPr="00BF258B">
        <w:rPr>
          <w:b/>
          <w:bCs/>
        </w:rPr>
        <w:br/>
      </w:r>
      <w:r w:rsidRPr="0085773A">
        <w:t xml:space="preserve">The Swedish Minister of Youth chairs the Youth Policy Council twice a year where youth organisations and Agencies working with young people are represented. The agenda is set in cooperation with the Council and in 2019, one of the meetings had a focus on climate change and its impacts on the Swedish youth sector. </w:t>
      </w:r>
      <w:r w:rsidR="00BF258B" w:rsidRPr="00BF258B">
        <w:rPr>
          <w:b/>
          <w:bCs/>
        </w:rPr>
        <w:br/>
      </w:r>
      <w:r w:rsidR="00BF258B" w:rsidRPr="00BF258B">
        <w:rPr>
          <w:b/>
          <w:bCs/>
        </w:rPr>
        <w:br/>
      </w:r>
      <w:r w:rsidRPr="0085773A">
        <w:t xml:space="preserve">Cultural heritage in all its diversity is an important source of knowledge and identity for individuals and society, as well as a contribution to economic growth, social inclusion and sustainable development. Climate change is a major challenge that has great influence on cultural and natural heritage. Buildings and sites will be affected in many ways. In Sweden the Historic Environment Act states that cultural heritage is a matter of national concern and that responsibility for cultural heritage is </w:t>
      </w:r>
      <w:r w:rsidRPr="0085773A">
        <w:lastRenderedPageBreak/>
        <w:t>shared by all. The aim of the provisions in the act is to ensure that current and future generations have access to a diverse range of cultural heritage. Cultural heritage protection and management in Sweden aims to preserve and manage sites of historical, architectural or archaeological significance and to empower cultural heritage as a force in the evolution of a democratic, sustainable society. In Sweden professionals at different levels work in different ways with risk management concerning cultural heritage. At national level The Swedish National Heritage Board works with questions concerning the care and management of historic landscapes and environments, in broad cooperation with other authorities, and has presented an action plan for risk management relating to climate change.</w:t>
      </w:r>
      <w:r w:rsidR="00BF258B" w:rsidRPr="00BF258B">
        <w:rPr>
          <w:b/>
          <w:bCs/>
        </w:rPr>
        <w:br/>
      </w:r>
      <w:r w:rsidR="00BF258B" w:rsidRPr="00BF258B">
        <w:rPr>
          <w:b/>
          <w:bCs/>
        </w:rPr>
        <w:br/>
      </w:r>
      <w:r w:rsidRPr="0085773A">
        <w:t xml:space="preserve">Resilience to events caused by climate change (for example </w:t>
      </w:r>
      <w:proofErr w:type="spellStart"/>
      <w:r w:rsidRPr="0085773A">
        <w:t>floodings</w:t>
      </w:r>
      <w:proofErr w:type="spellEnd"/>
      <w:r w:rsidRPr="0085773A">
        <w:t xml:space="preserve">) has become an important aspect of new housing and city development. It will (and has already in some instances) affect cultural dimensions of design in city planning and architecture. </w:t>
      </w:r>
      <w:r w:rsidR="00BF258B">
        <w:br/>
      </w:r>
      <w:r w:rsidR="00BF258B">
        <w:br/>
      </w:r>
      <w:r w:rsidRPr="0085773A">
        <w:t>The Swedish Arts Grants Committee, in its reporting on its work on the 2030 Agenda goals, raises the issue of the climate impact of international artistic exchange. They report that more artists now choose environmentally friendly means of transportation – this might affect the geographical scope of artistic exchange. More monitoring might be needed to see the effect of climate change on artistic exchange.</w:t>
      </w:r>
      <w:r w:rsidRPr="0085773A">
        <w:br/>
      </w:r>
    </w:p>
    <w:p w14:paraId="33A88FF2" w14:textId="77777777" w:rsidR="00B325E3" w:rsidRPr="001012F1" w:rsidRDefault="00B325E3" w:rsidP="001012F1">
      <w:pPr>
        <w:pStyle w:val="Liststycke"/>
        <w:numPr>
          <w:ilvl w:val="0"/>
          <w:numId w:val="44"/>
        </w:numPr>
        <w:autoSpaceDE w:val="0"/>
        <w:autoSpaceDN w:val="0"/>
        <w:adjustRightInd w:val="0"/>
        <w:spacing w:after="0"/>
        <w:rPr>
          <w:rFonts w:cs="TimesNewRoman"/>
          <w:b/>
          <w:bCs/>
        </w:rPr>
      </w:pPr>
      <w:r w:rsidRPr="0085773A">
        <w:rPr>
          <w:rFonts w:cs="TimesNewRoman"/>
          <w:b/>
          <w:bCs/>
        </w:rPr>
        <w:t>Are cultural sites or resources which are critical to participation in cultural life identified as being threatened due to climate change and if so, how? What processes are used to analyse the risk of harm or inaccessibility to these areas and resources? Are records being kept about these risks and impacts?</w:t>
      </w:r>
      <w:r w:rsidRPr="0085773A">
        <w:rPr>
          <w:rFonts w:cs="TimesNewRoman"/>
          <w:b/>
          <w:bCs/>
        </w:rPr>
        <w:br/>
      </w:r>
      <w:r w:rsidR="001012F1">
        <w:br/>
      </w:r>
      <w:r w:rsidRPr="0085773A">
        <w:t xml:space="preserve">The roles and responsibilities of climate change adaptation in Sweden are divided across different levels – from local and regional to national. At the local level the role of the municipalities includes several important activities in which climate change adaptation are to be integrated. At regional level the county administrative boards, in addition to the regional responsibility, have an important role in providing support to municipalities for their environmental efforts. As part of the adaptation </w:t>
      </w:r>
      <w:r w:rsidRPr="0085773A">
        <w:lastRenderedPageBreak/>
        <w:t>work cultural sites, listed buildings and historic landscapes at risk due to climate change are identified by authorities at a regional and local level. Although to which extent varies between different regions and municipalities. There are several on-going national projects specifically concerned with climate-related risk management, for example one in cooperation between 15 European countries that aims to strengthen and develop management of historic landscapes in the Arctic where climate changes rapidly.</w:t>
      </w:r>
      <w:r w:rsidR="001012F1">
        <w:br/>
      </w:r>
      <w:r w:rsidRPr="001012F1">
        <w:rPr>
          <w:u w:val="single"/>
        </w:rPr>
        <w:t>http://adaptnorthernheritage.interreg-npa.eu/</w:t>
      </w:r>
      <w:r w:rsidR="001012F1">
        <w:rPr>
          <w:u w:val="single"/>
        </w:rPr>
        <w:br/>
      </w:r>
      <w:r w:rsidR="001012F1">
        <w:rPr>
          <w:u w:val="single"/>
        </w:rPr>
        <w:br/>
      </w:r>
      <w:r w:rsidRPr="001012F1">
        <w:rPr>
          <w:lang w:val="en-US"/>
        </w:rPr>
        <w:t xml:space="preserve">The Swedish National Heritage Board is Sweden’s central administrative agency in the area of cultural heritage. The National Property Board Sweden shares responsibility for the country's 300 or so State-owned historic buildings and is involved to varying degrees in seven of the 14 Swedish world heritage sites on UNESCO's list. These agencies are, together with 29 other national agencies, mandated by an ordinance to initiate, support and follow up on adaptation within their area of responsibility, and to develop action plans for its work. </w:t>
      </w:r>
      <w:r w:rsidR="001012F1">
        <w:rPr>
          <w:lang w:val="en-US"/>
        </w:rPr>
        <w:br/>
      </w:r>
      <w:r w:rsidR="001012F1">
        <w:rPr>
          <w:lang w:val="en-US"/>
        </w:rPr>
        <w:br/>
      </w:r>
      <w:r w:rsidRPr="001012F1">
        <w:rPr>
          <w:lang w:val="en-US"/>
        </w:rPr>
        <w:t>A central part of this is to identify and then prioritize efforts by risk and vulnerability analyzes (RSA). The Swedish National Heritage Board has developed a method for this in relation to cultural heritage, and put together central experiences and conclusions regarding the work on risk analyzes that have been made in three regional Swedish projects. The methods show different ways of working based on available resources and purpose. Most of the results are universally valid and can therefore be applied throughout the country. The results also show where there are deficiencies in the environmental materials' support material and where improvements are needed.</w:t>
      </w:r>
      <w:r w:rsidR="001012F1">
        <w:rPr>
          <w:lang w:val="en-US"/>
        </w:rPr>
        <w:br/>
      </w:r>
      <w:r w:rsidR="001012F1">
        <w:rPr>
          <w:lang w:val="en-US"/>
        </w:rPr>
        <w:br/>
      </w:r>
      <w:r w:rsidRPr="001012F1">
        <w:rPr>
          <w:lang w:val="en-US"/>
        </w:rPr>
        <w:t>As part of its work, the Swedish National Heritage Board participates in the EU-project Adapt Northern Heritage, which is a project supporting communities and local authorities to adapt northern cultural heritage to the environmental impacts of climate change and associated natural hazards through community engagement and informed conservation planning.</w:t>
      </w:r>
      <w:r w:rsidR="001012F1">
        <w:rPr>
          <w:lang w:val="en-US"/>
        </w:rPr>
        <w:br/>
      </w:r>
      <w:r w:rsidR="001012F1">
        <w:rPr>
          <w:lang w:val="en-US"/>
        </w:rPr>
        <w:br/>
      </w:r>
      <w:r w:rsidRPr="001012F1">
        <w:rPr>
          <w:lang w:val="en-US"/>
        </w:rPr>
        <w:t xml:space="preserve">Furthermore, a warmer, more humid climate in Sweden means the material Sami cultural heritage such as buildings and objects are </w:t>
      </w:r>
      <w:r w:rsidRPr="001012F1">
        <w:rPr>
          <w:lang w:val="en-US"/>
        </w:rPr>
        <w:lastRenderedPageBreak/>
        <w:t xml:space="preserve">subjected to new risks. However, inventories and more thorough research is needed in order to determine the impact of climate change on Sami physical cultural heritage. As has been mentioned previously, impacts of the intangible cultural heritage: traditions, customs, practices, traditional knowledge and languages are already noted. </w:t>
      </w:r>
    </w:p>
    <w:p w14:paraId="64A7115A" w14:textId="77777777" w:rsidR="00B325E3" w:rsidRPr="0085773A" w:rsidRDefault="00B325E3" w:rsidP="008A549A">
      <w:pPr>
        <w:autoSpaceDE w:val="0"/>
        <w:autoSpaceDN w:val="0"/>
        <w:adjustRightInd w:val="0"/>
        <w:spacing w:after="0"/>
        <w:rPr>
          <w:rFonts w:cs="TimesNewRoman"/>
        </w:rPr>
      </w:pPr>
    </w:p>
    <w:p w14:paraId="78518CBF" w14:textId="77777777" w:rsidR="00B325E3" w:rsidRPr="001012F1" w:rsidRDefault="00B325E3" w:rsidP="008A549A">
      <w:pPr>
        <w:pStyle w:val="Liststycke"/>
        <w:numPr>
          <w:ilvl w:val="0"/>
          <w:numId w:val="44"/>
        </w:numPr>
        <w:autoSpaceDE w:val="0"/>
        <w:autoSpaceDN w:val="0"/>
        <w:adjustRightInd w:val="0"/>
        <w:spacing w:after="0"/>
        <w:rPr>
          <w:rFonts w:cs="TimesNewRoman"/>
          <w:b/>
          <w:bCs/>
        </w:rPr>
      </w:pPr>
      <w:r w:rsidRPr="0085773A">
        <w:rPr>
          <w:rFonts w:cs="TimesNewRoman"/>
          <w:b/>
          <w:bCs/>
        </w:rPr>
        <w:t>Please provide examples of specific natural resources, local sites used for cultural practices or seasonal patterns that influence the ability to participate in diverse aspects of cultural life that may be subject to volatility due to climate change. Consider also diffuse geographical features or resources that may be at risk and are definitive or influential in the practice and development of culture on either a collective or individual basis.</w:t>
      </w:r>
      <w:r w:rsidRPr="0085773A">
        <w:rPr>
          <w:rFonts w:cs="TimesNewRoman"/>
          <w:b/>
          <w:bCs/>
        </w:rPr>
        <w:br/>
      </w:r>
      <w:r w:rsidR="001012F1">
        <w:rPr>
          <w:rFonts w:cs="TimesNewRoman"/>
        </w:rPr>
        <w:br/>
      </w:r>
      <w:r w:rsidRPr="001012F1">
        <w:rPr>
          <w:rFonts w:cs="TimesNewRoman"/>
        </w:rPr>
        <w:t xml:space="preserve">In the Arctic, climate change is happening faster than in other parts of the world. The changes are also accelerating and more extreme which greatly affects the Sami culture. The rise in temperature is expected to be two to three times higher than the average. The fact that it has become warmer is noticed by, among other things, more extreme weather, increased unpredictability in the weather, increased sea levels and decreasing sea ice in the Arctic. See also question 1. </w:t>
      </w:r>
    </w:p>
    <w:p w14:paraId="6B918088" w14:textId="77777777" w:rsidR="00B325E3" w:rsidRDefault="00B325E3" w:rsidP="008A549A">
      <w:pPr>
        <w:autoSpaceDE w:val="0"/>
        <w:autoSpaceDN w:val="0"/>
        <w:adjustRightInd w:val="0"/>
        <w:spacing w:after="0"/>
        <w:rPr>
          <w:rFonts w:cs="TimesNewRoman"/>
          <w:sz w:val="24"/>
          <w:szCs w:val="24"/>
        </w:rPr>
      </w:pPr>
      <w:r w:rsidRPr="0085773A">
        <w:rPr>
          <w:rFonts w:cs="TimesNewRoman"/>
          <w:sz w:val="24"/>
          <w:szCs w:val="24"/>
        </w:rPr>
        <w:br/>
      </w:r>
    </w:p>
    <w:p w14:paraId="47FCD911" w14:textId="77777777" w:rsidR="00B325E3" w:rsidRPr="0085773A" w:rsidRDefault="00B325E3" w:rsidP="008A549A">
      <w:pPr>
        <w:autoSpaceDE w:val="0"/>
        <w:autoSpaceDN w:val="0"/>
        <w:adjustRightInd w:val="0"/>
        <w:spacing w:after="0"/>
        <w:rPr>
          <w:rFonts w:asciiTheme="majorHAnsi" w:hAnsiTheme="majorHAnsi" w:cstheme="majorHAnsi"/>
          <w:b/>
          <w:bCs/>
          <w:sz w:val="24"/>
          <w:szCs w:val="24"/>
        </w:rPr>
      </w:pPr>
      <w:r w:rsidRPr="0085773A">
        <w:rPr>
          <w:rFonts w:asciiTheme="majorHAnsi" w:hAnsiTheme="majorHAnsi" w:cstheme="majorHAnsi"/>
          <w:b/>
          <w:bCs/>
          <w:sz w:val="24"/>
          <w:szCs w:val="24"/>
        </w:rPr>
        <w:t>Positive potential of culture and cultural rights to enhance responses to climate change</w:t>
      </w:r>
      <w:r w:rsidRPr="0085773A">
        <w:rPr>
          <w:rFonts w:cs="TimesNewRoman"/>
          <w:sz w:val="24"/>
          <w:szCs w:val="24"/>
        </w:rPr>
        <w:br/>
      </w:r>
    </w:p>
    <w:p w14:paraId="4A203E29" w14:textId="3168C66B" w:rsidR="00B325E3" w:rsidRPr="001012F1" w:rsidRDefault="00B325E3" w:rsidP="008A549A">
      <w:pPr>
        <w:pStyle w:val="Liststycke"/>
        <w:numPr>
          <w:ilvl w:val="0"/>
          <w:numId w:val="44"/>
        </w:numPr>
        <w:autoSpaceDE w:val="0"/>
        <w:autoSpaceDN w:val="0"/>
        <w:adjustRightInd w:val="0"/>
        <w:spacing w:after="0"/>
        <w:rPr>
          <w:rFonts w:cs="TimesNewRoman,Bold"/>
          <w:b/>
          <w:bCs/>
          <w:sz w:val="24"/>
          <w:szCs w:val="24"/>
        </w:rPr>
      </w:pPr>
      <w:r w:rsidRPr="008E1AD2">
        <w:rPr>
          <w:rFonts w:cs="TimesNewRoman"/>
          <w:b/>
          <w:bCs/>
          <w:sz w:val="24"/>
          <w:szCs w:val="24"/>
        </w:rPr>
        <w:t>What are ways in which culture and cultural resources, such as traditional knowledge, are being used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should be considered in developing mitigation and adaptation responses. What is being done to inventory and preserve such cultural resources that could be useful to addressing climate change?</w:t>
      </w:r>
      <w:r w:rsidR="001012F1">
        <w:rPr>
          <w:rFonts w:cs="TimesNewRoman"/>
          <w:b/>
          <w:bCs/>
          <w:sz w:val="24"/>
          <w:szCs w:val="24"/>
        </w:rPr>
        <w:br/>
      </w:r>
      <w:r w:rsidR="001012F1">
        <w:rPr>
          <w:rFonts w:cs="TimesNewRoman"/>
          <w:b/>
          <w:bCs/>
          <w:sz w:val="24"/>
          <w:szCs w:val="24"/>
        </w:rPr>
        <w:br/>
      </w:r>
      <w:r w:rsidRPr="002F1E5B">
        <w:t xml:space="preserve">The UNESCO Convention for the Safeguarding of the Intangible Cultural Heritage is an important tool for dialogue, ideas and </w:t>
      </w:r>
      <w:r w:rsidRPr="002F1E5B">
        <w:lastRenderedPageBreak/>
        <w:t>transmission of local traditional knowledge. Sweden ratified the convention in 2011. Since 2015, Sweden has a national inventory of intangible cultural heritage in Sweden. The Institute for Language and Folklore has the overall responsibility for the work with the inventory and it is carried out together with a range of stakeholders. Anyone who is interested can submit proposals. It is an online, living document constantly updated (</w:t>
      </w:r>
      <w:r w:rsidRPr="002F1E5B">
        <w:rPr>
          <w:u w:val="single"/>
        </w:rPr>
        <w:t>www.levandetraditioner.se</w:t>
      </w:r>
      <w:r w:rsidRPr="002F1E5B">
        <w:t>). Non-governmental organisations and bearers of traditional knowledge have contributed to the inventory, documenting their traditional knowledge, and thereby making it visible for others. For example, the inventory contains traditional knowledge of medicinal plants and Swedish food traditions, including traditions of minority groups. This kind of knowledge can play an important role for a more sustainable living in the long run.</w:t>
      </w:r>
      <w:r w:rsidR="001012F1" w:rsidRPr="002F1E5B">
        <w:br/>
      </w:r>
      <w:r w:rsidR="001012F1" w:rsidRPr="002F1E5B">
        <w:br/>
      </w:r>
      <w:r w:rsidRPr="002F1E5B">
        <w:t xml:space="preserve">The Sami Parliament is both a central government agency and a popularly elected body for the </w:t>
      </w:r>
      <w:r w:rsidR="00D80D57">
        <w:t>i</w:t>
      </w:r>
      <w:r w:rsidRPr="002F1E5B">
        <w:t>ndigenous Sami people in Sweden. Under the Instrument of Government, the opportunities of the Sami people to preserve and develop a cultural and social life of their own shall be promoted. The Sami Parliament and the Sami people therefore have special status in society and the Sami Parliament is of key importance for the opportunities of the Sami people to exercise self-determination.</w:t>
      </w:r>
      <w:r w:rsidR="001012F1" w:rsidRPr="002F1E5B">
        <w:br/>
      </w:r>
      <w:r w:rsidR="001012F1" w:rsidRPr="002F1E5B">
        <w:br/>
      </w:r>
      <w:r w:rsidRPr="002F1E5B">
        <w:t xml:space="preserve">The Sami Parliaments in Sweden, Norway and Finland cooperate on a Nordic level in the areas of indigenous rights, linguistic and cultural rights, climate and environmental issues. The Sámi Parliament in Sweden has extended its activity and participate internationally e.g. The UN Convention on Biological Diversity (CBD), the UN Framework Convention on Climate Change (UNFCCC) and meetings related to indigenous rights such as the UN Permanent Forum on Indigenous Affairs and the UN Expert Mechanism on Indigenous Rights. The Sami Parliament has also had an active role in the OECD's international project </w:t>
      </w:r>
      <w:hyperlink r:id="rId15" w:history="1">
        <w:r w:rsidRPr="002F1E5B">
          <w:rPr>
            <w:rStyle w:val="Hyperlnk"/>
            <w:i/>
            <w:iCs/>
          </w:rPr>
          <w:t>Linking Indigenous Communities with Regional Development</w:t>
        </w:r>
      </w:hyperlink>
      <w:r w:rsidRPr="002F1E5B">
        <w:t>.</w:t>
      </w:r>
      <w:r w:rsidR="001012F1" w:rsidRPr="002F1E5B">
        <w:br/>
      </w:r>
      <w:r w:rsidR="001012F1" w:rsidRPr="002F1E5B">
        <w:br/>
      </w:r>
      <w:r w:rsidRPr="002F1E5B">
        <w:t>In order to ensure means to influence decision making, consultations are of great importance and carried out in all areas affecting the Sami. The government is currently working on a proposal for a more comprehensive procedure for consultations between public authorities and the Sami</w:t>
      </w:r>
      <w:r w:rsidR="009C3447">
        <w:t xml:space="preserve"> (see also question 5, page 9</w:t>
      </w:r>
      <w:r w:rsidR="00D85449">
        <w:t xml:space="preserve"> -</w:t>
      </w:r>
      <w:r w:rsidR="009C3447">
        <w:t xml:space="preserve"> p</w:t>
      </w:r>
      <w:proofErr w:type="spellStart"/>
      <w:r w:rsidR="009C3447" w:rsidRPr="009C3447">
        <w:rPr>
          <w:rFonts w:cs="Times New Roman"/>
          <w:bCs/>
          <w:iCs/>
          <w:lang w:val="en-US"/>
        </w:rPr>
        <w:t>rocedures</w:t>
      </w:r>
      <w:proofErr w:type="spellEnd"/>
      <w:r w:rsidR="009C3447" w:rsidRPr="009C3447">
        <w:rPr>
          <w:rFonts w:cs="Times New Roman"/>
          <w:bCs/>
          <w:iCs/>
          <w:lang w:val="en-US"/>
        </w:rPr>
        <w:t xml:space="preserve"> for consultation)</w:t>
      </w:r>
      <w:r w:rsidRPr="002F1E5B">
        <w:t xml:space="preserve">. Such a consultation procedure would be a step toward strengthening the </w:t>
      </w:r>
      <w:r w:rsidRPr="002F1E5B">
        <w:lastRenderedPageBreak/>
        <w:t>opportunity of the Sami people to influence and participate in decisions on matters which affect them e.g. climate change.</w:t>
      </w:r>
      <w:r w:rsidR="001012F1" w:rsidRPr="002F1E5B">
        <w:br/>
      </w:r>
      <w:r w:rsidR="001012F1" w:rsidRPr="002F1E5B">
        <w:br/>
      </w:r>
      <w:r w:rsidRPr="002F1E5B">
        <w:t>The Sami Parliament's work with traditional knowledge is linked to the UN's global goal for sustainable development, the 2030 Agenda and an increased opportunity to dialogue with other authorities and disseminate knowledge about Sámi sustainable solutions. The Sami Parliament's knowledge and competence on traditional knowledge, the Sami cultural heritage and language, human rights, sustainable development and social planning have a connection to global development and contribute to Sweden's implementation of Agenda 2030. Sami cultural grants encourage projects that maintain, develop and transmit traditional knowledge to new generations. Further, the Sami Parliament is preparing a strategy related to the 2030 Agenda and will be presented in 2020.</w:t>
      </w:r>
      <w:r w:rsidR="001012F1" w:rsidRPr="002F1E5B">
        <w:br/>
      </w:r>
      <w:r w:rsidR="001012F1" w:rsidRPr="002F1E5B">
        <w:br/>
      </w:r>
      <w:r w:rsidRPr="002F1E5B">
        <w:rPr>
          <w:rFonts w:cs="Times New Roman"/>
          <w:lang w:val="en-US"/>
        </w:rPr>
        <w:t xml:space="preserve">The Swedish </w:t>
      </w:r>
      <w:r w:rsidRPr="002F1E5B">
        <w:rPr>
          <w:rFonts w:cs="Times New Roman"/>
          <w:b/>
          <w:bCs/>
          <w:lang w:val="en-US"/>
        </w:rPr>
        <w:t>National Adaptation Strategy</w:t>
      </w:r>
      <w:r w:rsidRPr="002F1E5B">
        <w:rPr>
          <w:rFonts w:cs="Times New Roman"/>
          <w:lang w:val="en-US"/>
        </w:rPr>
        <w:t xml:space="preserve"> was adopted in 2018 and outlines mechanisms for coordination, monitoring, evaluation and review of adaptation to climate change. The Sami Parliament has together with 32It is also national authorities and the 21 County Administrative Boards been mandated by an ordinance to initiate, support and follow up on adaptation within its area of responsibility, including to develop action plans. Even before the ordinance was decided the Sami Parliament had voluntary developed an action plan with support of national funds. The plan includes </w:t>
      </w:r>
      <w:r w:rsidRPr="002F1E5B">
        <w:rPr>
          <w:rFonts w:cs="Times New Roman"/>
        </w:rPr>
        <w:t>how changes in the climate affect the conditions for reindeer husbandry and Sami culture</w:t>
      </w:r>
      <w:r w:rsidRPr="002F1E5B">
        <w:rPr>
          <w:rFonts w:cs="Times New Roman"/>
          <w:lang w:val="en-US"/>
        </w:rPr>
        <w:t xml:space="preserve"> and </w:t>
      </w:r>
      <w:r w:rsidRPr="002F1E5B">
        <w:rPr>
          <w:rFonts w:cs="Times New Roman"/>
        </w:rPr>
        <w:t>identifies specific problems and proposes possible climate adaptation measures. One of the measures in the action plan is that each Sami reindeer herding community (</w:t>
      </w:r>
      <w:proofErr w:type="spellStart"/>
      <w:r w:rsidRPr="002F1E5B">
        <w:rPr>
          <w:rFonts w:cs="Times New Roman"/>
        </w:rPr>
        <w:t>sameby</w:t>
      </w:r>
      <w:proofErr w:type="spellEnd"/>
      <w:r w:rsidRPr="002F1E5B">
        <w:rPr>
          <w:rFonts w:cs="Times New Roman"/>
        </w:rPr>
        <w:t xml:space="preserve">) is to produce its own climate and vulnerability analysis as well as its own action plan for climate adaptation. In 2018, four </w:t>
      </w:r>
      <w:proofErr w:type="spellStart"/>
      <w:r w:rsidRPr="002F1E5B">
        <w:rPr>
          <w:rFonts w:cs="Times New Roman"/>
        </w:rPr>
        <w:t>samebyar</w:t>
      </w:r>
      <w:proofErr w:type="spellEnd"/>
      <w:r w:rsidRPr="002F1E5B">
        <w:rPr>
          <w:rFonts w:cs="Times New Roman"/>
        </w:rPr>
        <w:t xml:space="preserve"> participated in a pilot project and developed climate and vulnerability analyses and action plans for climate adaptation.</w:t>
      </w:r>
      <w:r w:rsidRPr="002F1E5B">
        <w:rPr>
          <w:rFonts w:cs="Times New Roman"/>
          <w:lang w:val="en-US"/>
        </w:rPr>
        <w:t xml:space="preserve"> </w:t>
      </w:r>
      <w:r w:rsidRPr="002F1E5B">
        <w:rPr>
          <w:rFonts w:cs="Times New Roman"/>
        </w:rPr>
        <w:t>The Sami Parliament is part of the National network for adaptation, promoting both vertical and horizontal cooperation, including the 21 counties, and 19 Government agencies.</w:t>
      </w:r>
      <w:r w:rsidR="001012F1" w:rsidRPr="002F1E5B">
        <w:rPr>
          <w:rFonts w:cs="Times New Roman"/>
        </w:rPr>
        <w:br/>
      </w:r>
      <w:r w:rsidR="001012F1" w:rsidRPr="002F1E5B">
        <w:rPr>
          <w:rFonts w:cs="Times New Roman"/>
        </w:rPr>
        <w:br/>
      </w:r>
      <w:r w:rsidRPr="002F1E5B">
        <w:t xml:space="preserve">The Sami culture is based on a holistic perspective where human, nature and land is a part of </w:t>
      </w:r>
      <w:r w:rsidR="001012F1" w:rsidRPr="002F1E5B">
        <w:t>an</w:t>
      </w:r>
      <w:r w:rsidRPr="002F1E5B">
        <w:t xml:space="preserve"> undividable whole. The Sami people has for long created relations based on observations and interactions with plant and animal life, as well as </w:t>
      </w:r>
      <w:r w:rsidR="001012F1" w:rsidRPr="002F1E5B">
        <w:t>water systems</w:t>
      </w:r>
      <w:r w:rsidRPr="002F1E5B">
        <w:t xml:space="preserve">, land and weather. In that way, the </w:t>
      </w:r>
      <w:proofErr w:type="spellStart"/>
      <w:r w:rsidRPr="002F1E5B">
        <w:t>sami</w:t>
      </w:r>
      <w:proofErr w:type="spellEnd"/>
      <w:r w:rsidRPr="002F1E5B">
        <w:t xml:space="preserve"> perspective on land </w:t>
      </w:r>
      <w:r w:rsidR="001012F1" w:rsidRPr="002F1E5B">
        <w:t>encompasses</w:t>
      </w:r>
      <w:r w:rsidRPr="002F1E5B">
        <w:t xml:space="preserve"> a green infrastructure, </w:t>
      </w:r>
      <w:r w:rsidRPr="002F1E5B">
        <w:lastRenderedPageBreak/>
        <w:t xml:space="preserve">biodiversity, </w:t>
      </w:r>
      <w:r w:rsidR="001012F1" w:rsidRPr="002F1E5B">
        <w:t>nature-based</w:t>
      </w:r>
      <w:r w:rsidRPr="002F1E5B">
        <w:t xml:space="preserve"> solutions and a circular econom</w:t>
      </w:r>
      <w:r w:rsidR="001012F1" w:rsidRPr="002F1E5B">
        <w:t>y</w:t>
      </w:r>
      <w:r w:rsidRPr="002F1E5B">
        <w:t xml:space="preserve">.  The knowledge of landscape is a part in the </w:t>
      </w:r>
      <w:proofErr w:type="spellStart"/>
      <w:r w:rsidRPr="002F1E5B">
        <w:t>Árbediehtu</w:t>
      </w:r>
      <w:proofErr w:type="spellEnd"/>
      <w:r w:rsidRPr="002F1E5B">
        <w:t xml:space="preserve">, which </w:t>
      </w:r>
      <w:r w:rsidR="001012F1" w:rsidRPr="002F1E5B">
        <w:t>describes</w:t>
      </w:r>
      <w:r w:rsidRPr="002F1E5B">
        <w:t xml:space="preserve"> knowledge as both information and a process that clarifies different way of taking in knowledge. These perspectives can contribute greatly to both mitigation and </w:t>
      </w:r>
      <w:r w:rsidR="001012F1" w:rsidRPr="002F1E5B">
        <w:t>adaptation</w:t>
      </w:r>
      <w:r w:rsidRPr="002F1E5B">
        <w:t xml:space="preserve"> measures. An example of this the Sami Parliament's climate adaptation strategy, which has as one of its sub-goals a strong and viable </w:t>
      </w:r>
      <w:proofErr w:type="spellStart"/>
      <w:r w:rsidRPr="002F1E5B">
        <w:t>árbediehtu</w:t>
      </w:r>
      <w:proofErr w:type="spellEnd"/>
      <w:r w:rsidRPr="002F1E5B">
        <w:t xml:space="preserve">, </w:t>
      </w:r>
      <w:proofErr w:type="spellStart"/>
      <w:r w:rsidRPr="002F1E5B">
        <w:t>ie</w:t>
      </w:r>
      <w:proofErr w:type="spellEnd"/>
      <w:r w:rsidRPr="002F1E5B">
        <w:t xml:space="preserve"> traditional knowledge.</w:t>
      </w:r>
      <w:r w:rsidRPr="001012F1">
        <w:rPr>
          <w:rFonts w:cs="TimesNewRoman"/>
          <w:sz w:val="24"/>
          <w:szCs w:val="24"/>
        </w:rPr>
        <w:br/>
      </w:r>
    </w:p>
    <w:p w14:paraId="51FD94B1" w14:textId="77777777" w:rsidR="00B325E3" w:rsidRPr="00057DF2" w:rsidRDefault="00B325E3" w:rsidP="001012F1">
      <w:pPr>
        <w:pStyle w:val="Liststycke"/>
        <w:numPr>
          <w:ilvl w:val="0"/>
          <w:numId w:val="44"/>
        </w:numPr>
        <w:autoSpaceDE w:val="0"/>
        <w:autoSpaceDN w:val="0"/>
        <w:adjustRightInd w:val="0"/>
        <w:spacing w:after="0"/>
        <w:rPr>
          <w:rFonts w:cs="TimesNewRoman"/>
          <w:sz w:val="24"/>
          <w:szCs w:val="24"/>
        </w:rPr>
      </w:pPr>
      <w:r w:rsidRPr="000242FE">
        <w:rPr>
          <w:b/>
          <w:bCs/>
        </w:rPr>
        <w:t>What are the diverse legal frameworks, trends and practices at the national and international levels that promote intervention from across the cultural ecosystem, including by cultural rights defenders and cultural practitioners, as well as women, persons with disabilities, indigenous peoples, rural people and peasants, and youth, in addressing disparate impacts and influencing decisions around climate change mitigation and adaptation? What are the challenges to such inclusivity and how are they being addressed?</w:t>
      </w:r>
      <w:r w:rsidR="001012F1">
        <w:br/>
      </w:r>
      <w:r w:rsidR="001012F1">
        <w:br/>
      </w:r>
      <w:r w:rsidRPr="002F1E5B">
        <w:t xml:space="preserve">Climate change is one of the most pressing issues of our time. </w:t>
      </w:r>
      <w:r w:rsidRPr="002F1E5B">
        <w:rPr>
          <w:b/>
        </w:rPr>
        <w:t xml:space="preserve">Sweden has a </w:t>
      </w:r>
      <w:r w:rsidRPr="002F1E5B">
        <w:rPr>
          <w:b/>
          <w:bCs/>
        </w:rPr>
        <w:t>Climate Policy Framework, including a Climate Act</w:t>
      </w:r>
      <w:r w:rsidRPr="002F1E5B">
        <w:t xml:space="preserve"> through which the government has committed to have net zero greenhouse gas emissions by 2045 and should thereafter achieve negative emissions. This requires a societal transformation in which it is key to respect, promote and consider the rights of persons with disabilities, as well as human rights, the right to health, the rights of persons indigenous peoples, local communities, migrants, children, and people in vulnerable situations, gender equality, empowerment of women and intergenerational equity. Below are some examples from Sweden of </w:t>
      </w:r>
      <w:r w:rsidRPr="002F1E5B">
        <w:rPr>
          <w:rFonts w:cs="TimesNewRoman"/>
        </w:rPr>
        <w:t xml:space="preserve">legal frameworks, trends and practices at the national and international levels that promote intervention on climate change mitigation and adaptation from indigenous peoples.  </w:t>
      </w:r>
      <w:r w:rsidR="00057DF2" w:rsidRPr="002F1E5B">
        <w:rPr>
          <w:rFonts w:cs="TimesNewRoman"/>
        </w:rPr>
        <w:br/>
      </w:r>
      <w:r w:rsidR="00057DF2" w:rsidRPr="002F1E5B">
        <w:rPr>
          <w:rFonts w:cs="TimesNewRoman"/>
        </w:rPr>
        <w:br/>
      </w:r>
      <w:r w:rsidRPr="002F1E5B">
        <w:rPr>
          <w:rFonts w:cs="Times New Roman"/>
          <w:iCs/>
          <w:lang w:val="en-US"/>
        </w:rPr>
        <w:t xml:space="preserve">Promoting and protecting the rights of indigenous peoples remain longstanding priority for the Swedish government. In the 2019 </w:t>
      </w:r>
      <w:r w:rsidRPr="002F1E5B">
        <w:rPr>
          <w:rFonts w:cs="Times New Roman"/>
          <w:b/>
          <w:iCs/>
          <w:lang w:val="en-US"/>
        </w:rPr>
        <w:t>Statement of Government Policy</w:t>
      </w:r>
      <w:r w:rsidRPr="002F1E5B">
        <w:rPr>
          <w:rFonts w:cs="Times New Roman"/>
          <w:iCs/>
          <w:lang w:val="en-US"/>
        </w:rPr>
        <w:t xml:space="preserve">, the Prime Minister set out the Government’s commitment to strengthening the self-determination and influence of the indigenous Sami people. The Swedish Government intends to continue and step up its work in the area of policy relating to the Sami people. Dialogue with the Sami Parliament of Sweden and </w:t>
      </w:r>
      <w:r w:rsidRPr="002F1E5B">
        <w:rPr>
          <w:rFonts w:cs="Times New Roman"/>
          <w:iCs/>
          <w:lang w:val="en-US"/>
        </w:rPr>
        <w:lastRenderedPageBreak/>
        <w:t xml:space="preserve">other Sami </w:t>
      </w:r>
      <w:proofErr w:type="spellStart"/>
      <w:r w:rsidRPr="002F1E5B">
        <w:rPr>
          <w:rFonts w:cs="Times New Roman"/>
          <w:iCs/>
          <w:lang w:val="en-US"/>
        </w:rPr>
        <w:t>organisations</w:t>
      </w:r>
      <w:proofErr w:type="spellEnd"/>
      <w:r w:rsidRPr="002F1E5B">
        <w:rPr>
          <w:rFonts w:cs="Times New Roman"/>
          <w:iCs/>
          <w:lang w:val="en-US"/>
        </w:rPr>
        <w:t xml:space="preserve"> is crucial to and a cornerstone in efforts to shape Sami policy</w:t>
      </w:r>
      <w:r w:rsidR="00057DF2" w:rsidRPr="002F1E5B">
        <w:rPr>
          <w:rFonts w:cs="Times New Roman"/>
          <w:iCs/>
          <w:lang w:val="en-US"/>
        </w:rPr>
        <w:br/>
      </w:r>
      <w:r w:rsidR="00057DF2" w:rsidRPr="002F1E5B">
        <w:rPr>
          <w:rFonts w:cs="Times New Roman"/>
          <w:iCs/>
          <w:lang w:val="en-US"/>
        </w:rPr>
        <w:br/>
      </w:r>
      <w:r w:rsidRPr="002F1E5B">
        <w:rPr>
          <w:rFonts w:cs="Times New Roman"/>
          <w:iCs/>
          <w:lang w:val="en-US"/>
        </w:rPr>
        <w:t xml:space="preserve">The </w:t>
      </w:r>
      <w:r w:rsidRPr="002F1E5B">
        <w:rPr>
          <w:rFonts w:cs="Times New Roman"/>
          <w:b/>
          <w:iCs/>
          <w:lang w:val="en-US"/>
        </w:rPr>
        <w:t>Sami Parliament of Sweden</w:t>
      </w:r>
      <w:r w:rsidRPr="002F1E5B">
        <w:rPr>
          <w:rFonts w:cs="Times New Roman"/>
          <w:iCs/>
          <w:lang w:val="en-US"/>
        </w:rPr>
        <w:t xml:space="preserve"> (the </w:t>
      </w:r>
      <w:proofErr w:type="spellStart"/>
      <w:r w:rsidRPr="002F1E5B">
        <w:rPr>
          <w:rFonts w:cs="Times New Roman"/>
          <w:iCs/>
          <w:lang w:val="en-US"/>
        </w:rPr>
        <w:t>Sámediggi</w:t>
      </w:r>
      <w:proofErr w:type="spellEnd"/>
      <w:r w:rsidRPr="002F1E5B">
        <w:rPr>
          <w:rFonts w:cs="Times New Roman"/>
          <w:iCs/>
          <w:lang w:val="en-US"/>
        </w:rPr>
        <w:t xml:space="preserve">) is a body elected by the Sami people to safeguard and promote Sami rights, culture, livelihoods and languages. It is also a national administrative authority with an expert mandate on reindeer husbandry. </w:t>
      </w:r>
      <w:r w:rsidR="00057DF2" w:rsidRPr="002F1E5B">
        <w:rPr>
          <w:rFonts w:cs="Times New Roman"/>
          <w:iCs/>
          <w:lang w:val="en-US"/>
        </w:rPr>
        <w:br/>
      </w:r>
      <w:r w:rsidR="00057DF2" w:rsidRPr="002F1E5B">
        <w:rPr>
          <w:rFonts w:cs="Times New Roman"/>
          <w:iCs/>
          <w:lang w:val="en-US"/>
        </w:rPr>
        <w:br/>
      </w:r>
      <w:r w:rsidRPr="002F1E5B">
        <w:rPr>
          <w:rFonts w:cs="Times New Roman"/>
          <w:iCs/>
          <w:lang w:val="en-US"/>
        </w:rPr>
        <w:t xml:space="preserve">The establishment of formalized procedures that give indigenous peoples the opportunity to participate and the ability to genuinely influence decision-making in issues that concern them is crucial. </w:t>
      </w:r>
      <w:r w:rsidRPr="002F1E5B">
        <w:rPr>
          <w:rFonts w:cs="Times New Roman"/>
          <w:b/>
          <w:iCs/>
          <w:lang w:val="en-US"/>
        </w:rPr>
        <w:t>Procedures for consultation</w:t>
      </w:r>
      <w:r w:rsidRPr="002F1E5B">
        <w:rPr>
          <w:rFonts w:cs="Times New Roman"/>
          <w:iCs/>
          <w:lang w:val="en-US"/>
        </w:rPr>
        <w:t xml:space="preserve"> are a step towards strengthening opportunities for the Sami to influence and participate in matters concerning the Sami. A Ministry memorandum entitled “Consultation on Matters Concerning the Sami People” has been circulated for comment and a draft bill is under preparation. The government aim is to put a Government Bill before the Swedish Parliament (the </w:t>
      </w:r>
      <w:proofErr w:type="spellStart"/>
      <w:r w:rsidRPr="002F1E5B">
        <w:rPr>
          <w:rFonts w:cs="Times New Roman"/>
          <w:iCs/>
          <w:lang w:val="en-US"/>
        </w:rPr>
        <w:t>Riksdag</w:t>
      </w:r>
      <w:proofErr w:type="spellEnd"/>
      <w:r w:rsidRPr="002F1E5B">
        <w:rPr>
          <w:rFonts w:cs="Times New Roman"/>
          <w:iCs/>
          <w:lang w:val="en-US"/>
        </w:rPr>
        <w:t xml:space="preserve">), proposing a new Consultation Act during 2020. Already today, the Government is including the Sami Parliament in work under the UNFCCC. </w:t>
      </w:r>
      <w:bookmarkStart w:id="0" w:name="_Hlk38295616"/>
      <w:r w:rsidRPr="002F1E5B">
        <w:rPr>
          <w:rFonts w:cs="Times New Roman"/>
          <w:iCs/>
          <w:lang w:val="en-US"/>
        </w:rPr>
        <w:t xml:space="preserve">If the Bill is passed, it is the Government’s, government agencies and </w:t>
      </w:r>
      <w:r w:rsidR="00057DF2" w:rsidRPr="002F1E5B">
        <w:rPr>
          <w:rFonts w:cs="Times New Roman"/>
          <w:iCs/>
          <w:lang w:val="en-US"/>
        </w:rPr>
        <w:t>municipalities duty</w:t>
      </w:r>
      <w:r w:rsidRPr="002F1E5B">
        <w:rPr>
          <w:rFonts w:cs="Times New Roman"/>
          <w:iCs/>
          <w:lang w:val="en-US"/>
        </w:rPr>
        <w:t xml:space="preserve"> to consult the Sami people before decisions affecting them are made. </w:t>
      </w:r>
      <w:bookmarkEnd w:id="0"/>
      <w:r w:rsidRPr="002F1E5B">
        <w:rPr>
          <w:rFonts w:cs="Times New Roman"/>
          <w:iCs/>
          <w:lang w:val="en-US"/>
        </w:rPr>
        <w:t xml:space="preserve">From a Sami perspective, this would entail consultations on issues relating to the national implementation of the Paris Agreement as </w:t>
      </w:r>
      <w:proofErr w:type="spellStart"/>
      <w:r w:rsidRPr="002F1E5B">
        <w:rPr>
          <w:rFonts w:cs="Times New Roman"/>
          <w:iCs/>
          <w:lang w:val="en-US"/>
        </w:rPr>
        <w:t>Sápmi</w:t>
      </w:r>
      <w:proofErr w:type="spellEnd"/>
      <w:r w:rsidRPr="002F1E5B">
        <w:rPr>
          <w:rFonts w:cs="Times New Roman"/>
          <w:iCs/>
          <w:lang w:val="en-US"/>
        </w:rPr>
        <w:t xml:space="preserve"> (the Sami homeland) and the Sami people – being part of the Arctic - are heavily affected by the impacts of climate change.  </w:t>
      </w:r>
      <w:r w:rsidR="00057DF2" w:rsidRPr="002F1E5B">
        <w:rPr>
          <w:rFonts w:cs="Times New Roman"/>
          <w:iCs/>
          <w:lang w:val="en-US"/>
        </w:rPr>
        <w:br/>
      </w:r>
      <w:r w:rsidR="00057DF2" w:rsidRPr="002F1E5B">
        <w:rPr>
          <w:rFonts w:cs="Times New Roman"/>
          <w:iCs/>
          <w:lang w:val="en-US"/>
        </w:rPr>
        <w:br/>
      </w:r>
      <w:r w:rsidRPr="002F1E5B">
        <w:rPr>
          <w:rFonts w:cs="Times New Roman"/>
          <w:lang w:val="en-US"/>
        </w:rPr>
        <w:t xml:space="preserve">The Swedish </w:t>
      </w:r>
      <w:r w:rsidRPr="002F1E5B">
        <w:rPr>
          <w:rFonts w:cs="Times New Roman"/>
          <w:b/>
          <w:bCs/>
          <w:lang w:val="en-US"/>
        </w:rPr>
        <w:t>National Adaptation Strategy</w:t>
      </w:r>
      <w:r w:rsidRPr="002F1E5B">
        <w:rPr>
          <w:rFonts w:cs="Times New Roman"/>
          <w:lang w:val="en-US"/>
        </w:rPr>
        <w:t xml:space="preserve"> was adopted in 2018 and outlines mechanisms for coordination, monitoring, evaluation and review of adaptation to climate change. The Sami Parliament has together with 32 national authorities and the 21 County Administrative Boards been mandated by an ordinance to initiate, support and follow up on adaptation within its area of responsibility, including to develop action plans. </w:t>
      </w:r>
      <w:r w:rsidR="00057DF2" w:rsidRPr="002F1E5B">
        <w:rPr>
          <w:rFonts w:cs="Times New Roman"/>
          <w:lang w:val="en-US"/>
        </w:rPr>
        <w:br/>
      </w:r>
      <w:r w:rsidRPr="002F1E5B">
        <w:rPr>
          <w:rFonts w:cs="Times New Roman"/>
          <w:lang w:val="en-US"/>
        </w:rPr>
        <w:t xml:space="preserve">In the </w:t>
      </w:r>
      <w:r w:rsidRPr="002F1E5B">
        <w:rPr>
          <w:rFonts w:cs="Times New Roman"/>
          <w:b/>
          <w:lang w:val="en-US"/>
        </w:rPr>
        <w:t>Swedish delegation to the UNFCCC</w:t>
      </w:r>
      <w:r w:rsidRPr="002F1E5B">
        <w:rPr>
          <w:rFonts w:cs="Times New Roman"/>
          <w:lang w:val="en-US"/>
        </w:rPr>
        <w:t xml:space="preserve">, there are also two representatives from the Sami Parliament are included. They are a fully integrated and vital part of the delegation, having the task as lead negotiators for the matters related to the LCIPP. The Sami Council is included in the preparatory work for the climate negotiation meetings and the input they provide is crucial in compilation of the Swedish </w:t>
      </w:r>
      <w:r w:rsidRPr="002F1E5B">
        <w:rPr>
          <w:rFonts w:cs="Times New Roman"/>
          <w:lang w:val="en-US"/>
        </w:rPr>
        <w:lastRenderedPageBreak/>
        <w:t>position.</w:t>
      </w:r>
      <w:r w:rsidR="00057DF2" w:rsidRPr="002F1E5B">
        <w:rPr>
          <w:rFonts w:cs="Times New Roman"/>
          <w:lang w:val="en-US"/>
        </w:rPr>
        <w:br/>
      </w:r>
      <w:r w:rsidR="00057DF2" w:rsidRPr="002F1E5B">
        <w:rPr>
          <w:rFonts w:cs="Times New Roman"/>
          <w:lang w:val="en-US"/>
        </w:rPr>
        <w:br/>
      </w:r>
      <w:r w:rsidR="00057DF2" w:rsidRPr="002F1E5B">
        <w:t>Due to the principle of arm’s length-distance and the respect for artistic freedom, public funding to the arts does not take into account the artistic content in or messages conveyed by the funded projects and infrastructures. The decisions on funding are taken by independent experts, based on assessment of artistic quality. However, it is clear that many artists today are very concerned about climate change and there are several grass-root initiatives on this issue. In providing funding for innovative artistic practices, through for example the Swedish Arts Grants Committee and the Swedish Arts Council, the Government is indirectly promoting artistic intervention on climate change issue – but the initiatives always come from the artists themselves. This can be seen also on the regional level.</w:t>
      </w:r>
      <w:r w:rsidR="00057DF2">
        <w:t xml:space="preserve"> </w:t>
      </w:r>
      <w:r w:rsidR="00057DF2">
        <w:rPr>
          <w:rFonts w:cs="Times New Roman"/>
          <w:sz w:val="24"/>
          <w:szCs w:val="24"/>
          <w:lang w:val="en-US"/>
        </w:rPr>
        <w:br/>
      </w:r>
    </w:p>
    <w:p w14:paraId="083E366D" w14:textId="77777777" w:rsidR="00B325E3" w:rsidRPr="00057DF2" w:rsidRDefault="00B325E3" w:rsidP="00057DF2">
      <w:pPr>
        <w:pStyle w:val="Liststycke"/>
        <w:numPr>
          <w:ilvl w:val="0"/>
          <w:numId w:val="44"/>
        </w:numPr>
        <w:autoSpaceDE w:val="0"/>
        <w:autoSpaceDN w:val="0"/>
        <w:adjustRightInd w:val="0"/>
        <w:spacing w:after="0"/>
        <w:rPr>
          <w:rFonts w:cs="TimesNewRoman"/>
          <w:sz w:val="24"/>
          <w:szCs w:val="24"/>
        </w:rPr>
      </w:pPr>
      <w:r w:rsidRPr="000242FE">
        <w:rPr>
          <w:b/>
          <w:bCs/>
        </w:rPr>
        <w:t>What opportunities are available for people to publicly engage in cultural life in ways that demonstrate contemporary cultural shifts in response to climate change? Are there currently visible signs of cultural change underway? What factors might impede such practice of cultural life?</w:t>
      </w:r>
      <w:r>
        <w:rPr>
          <w:b/>
          <w:bCs/>
        </w:rPr>
        <w:br/>
      </w:r>
      <w:r w:rsidR="00057DF2">
        <w:br/>
      </w:r>
      <w:r w:rsidRPr="00697A84">
        <w:t xml:space="preserve">In reports by our government agencies and judging by the topics currently discussed in conferences and seminars on artistic practices, many artists </w:t>
      </w:r>
      <w:r>
        <w:t xml:space="preserve">in Sweden </w:t>
      </w:r>
      <w:r w:rsidRPr="00697A84">
        <w:t xml:space="preserve">are very concerned about climate change and are questioning international mobility </w:t>
      </w:r>
      <w:r>
        <w:t xml:space="preserve">and exchange </w:t>
      </w:r>
      <w:r w:rsidRPr="00697A84">
        <w:t>that does not take into account effects</w:t>
      </w:r>
      <w:r>
        <w:t xml:space="preserve"> on</w:t>
      </w:r>
      <w:r w:rsidRPr="00697A84">
        <w:t xml:space="preserve"> the climate. </w:t>
      </w:r>
      <w:r w:rsidRPr="00AE2752">
        <w:t xml:space="preserve">Climate change is </w:t>
      </w:r>
      <w:r>
        <w:t xml:space="preserve">also </w:t>
      </w:r>
      <w:r w:rsidRPr="00AE2752">
        <w:t xml:space="preserve">one identified theme and </w:t>
      </w:r>
      <w:r>
        <w:t xml:space="preserve">trend in the applications for support to </w:t>
      </w:r>
      <w:r w:rsidRPr="00AE2752">
        <w:t>innovative contemporary culture</w:t>
      </w:r>
      <w:r>
        <w:t xml:space="preserve"> from </w:t>
      </w:r>
      <w:proofErr w:type="spellStart"/>
      <w:r w:rsidRPr="00057DF2">
        <w:rPr>
          <w:i/>
          <w:iCs/>
        </w:rPr>
        <w:t>Kulturbryggan</w:t>
      </w:r>
      <w:proofErr w:type="spellEnd"/>
      <w:r>
        <w:t>/the Swedish Arts Grants Committee.</w:t>
      </w:r>
      <w:r w:rsidR="00057DF2">
        <w:br/>
      </w:r>
      <w:r w:rsidR="00057DF2">
        <w:br/>
      </w:r>
      <w:r w:rsidRPr="0085773A">
        <w:t>The discussion about climate change and what it means for the development of architecture and design is part of most meetings and conferences, mostly related to concepts like green, sustainability, production, consumption and long-term perspectives. And people, in terms of market, are pressing producers towards a more sustainable production.</w:t>
      </w:r>
      <w:r>
        <w:br/>
      </w:r>
    </w:p>
    <w:p w14:paraId="55BAAB32" w14:textId="77777777" w:rsidR="00B325E3" w:rsidRPr="00057DF2" w:rsidRDefault="00B325E3" w:rsidP="008A549A">
      <w:pPr>
        <w:pStyle w:val="Brdtext"/>
        <w:numPr>
          <w:ilvl w:val="0"/>
          <w:numId w:val="44"/>
        </w:numPr>
      </w:pPr>
      <w:r w:rsidRPr="0074518C">
        <w:rPr>
          <w:b/>
          <w:bCs/>
        </w:rPr>
        <w:t xml:space="preserve">In what capacities do experts from across the field of culture and climate interact and exchange knowledge at the national or </w:t>
      </w:r>
      <w:r w:rsidRPr="0074518C">
        <w:rPr>
          <w:b/>
          <w:bCs/>
        </w:rPr>
        <w:lastRenderedPageBreak/>
        <w:t>international levels? For example, are experts from various cultural fields involved in relevant climate change policy? Are climate change experts engaging with the cultural sectors, and if so how?</w:t>
      </w:r>
      <w:r w:rsidR="00057DF2">
        <w:br/>
      </w:r>
      <w:r w:rsidR="00057DF2">
        <w:br/>
      </w:r>
      <w:r w:rsidRPr="0085773A">
        <w:t>There are examples of projects where artists and researchers together address the issue of art and climate change, initiated by for example universities (</w:t>
      </w:r>
      <w:r w:rsidRPr="00057DF2">
        <w:rPr>
          <w:i/>
          <w:iCs/>
        </w:rPr>
        <w:t>Arts Meets Science</w:t>
      </w:r>
      <w:r w:rsidRPr="0085773A">
        <w:t xml:space="preserve"> by Lund University and the Museum of Artistic Process and Public Art). The artistic project </w:t>
      </w:r>
      <w:r w:rsidRPr="00057DF2">
        <w:rPr>
          <w:i/>
          <w:iCs/>
        </w:rPr>
        <w:t>Man and Biosphere</w:t>
      </w:r>
      <w:r w:rsidRPr="0085773A">
        <w:t xml:space="preserve"> on adaptation to climate change in the municipality of Kristianstad is another example.</w:t>
      </w:r>
      <w:r w:rsidRPr="00057DF2">
        <w:rPr>
          <w:i/>
          <w:iCs/>
        </w:rPr>
        <w:t xml:space="preserve"> </w:t>
      </w:r>
      <w:r w:rsidR="00057DF2">
        <w:br/>
      </w:r>
      <w:r w:rsidR="00057DF2">
        <w:br/>
      </w:r>
      <w:r>
        <w:t xml:space="preserve">The Public Art Agency Sweden has had a cooperation with </w:t>
      </w:r>
      <w:proofErr w:type="spellStart"/>
      <w:r w:rsidRPr="00E77115">
        <w:t>Akademiska</w:t>
      </w:r>
      <w:proofErr w:type="spellEnd"/>
      <w:r w:rsidRPr="00E77115">
        <w:t xml:space="preserve"> Hus</w:t>
      </w:r>
      <w:r>
        <w:t>,</w:t>
      </w:r>
      <w:r w:rsidRPr="00E77115">
        <w:t xml:space="preserve"> a state-owned property company</w:t>
      </w:r>
      <w:r>
        <w:t xml:space="preserve"> for universities and colleges, on the project </w:t>
      </w:r>
      <w:r w:rsidRPr="00057DF2">
        <w:rPr>
          <w:i/>
          <w:iCs/>
        </w:rPr>
        <w:t>Future Island</w:t>
      </w:r>
      <w:r>
        <w:t xml:space="preserve">, a work of art by </w:t>
      </w:r>
      <w:r w:rsidRPr="00E77115">
        <w:t xml:space="preserve">Ooze and </w:t>
      </w:r>
      <w:proofErr w:type="spellStart"/>
      <w:r w:rsidRPr="00E77115">
        <w:t>Marjetica</w:t>
      </w:r>
      <w:proofErr w:type="spellEnd"/>
      <w:r w:rsidRPr="00E77115">
        <w:t xml:space="preserve"> </w:t>
      </w:r>
      <w:proofErr w:type="spellStart"/>
      <w:r w:rsidRPr="00E77115">
        <w:t>Potrč</w:t>
      </w:r>
      <w:proofErr w:type="spellEnd"/>
      <w:r w:rsidRPr="00E77115">
        <w:t xml:space="preserve"> </w:t>
      </w:r>
      <w:r>
        <w:t xml:space="preserve">in a campus of Stockholm University. Future Island is an artificial island where one part is warmer than the other, designing a new climate change reality. Generally, the 2030 Agenda is the basis of several ongoing projects within the academic field of architecture. </w:t>
      </w:r>
      <w:r w:rsidR="00057DF2">
        <w:br/>
      </w:r>
      <w:r w:rsidR="00057DF2">
        <w:br/>
      </w:r>
      <w:r w:rsidRPr="001251FA">
        <w:t xml:space="preserve">Cultural heritage is relevant to many aspects of society and to a wide range of policy fields. Working to preserve, use and develop cultural heritage requires cross-sectorial collaboration. Goals and obstacles pointed out by the Swedish government for the cultural heritage field are also found in the environmental policy, the generation goal and environmental quality objectives. The National Heritage Board cooperates with several authorities in different policy areas. On an international level The National Heritage Board co-operates in for example developing standards for conservation and climate change adaptation of cultural heritage. </w:t>
      </w:r>
      <w:r w:rsidR="00057DF2">
        <w:br/>
      </w:r>
    </w:p>
    <w:p w14:paraId="75466E75" w14:textId="77777777" w:rsidR="00B325E3" w:rsidRPr="0085773A" w:rsidRDefault="00B325E3" w:rsidP="008A549A">
      <w:pPr>
        <w:pStyle w:val="Brdtext"/>
      </w:pPr>
      <w:r w:rsidRPr="0085773A">
        <w:rPr>
          <w:rFonts w:asciiTheme="majorHAnsi" w:hAnsiTheme="majorHAnsi" w:cstheme="majorHAnsi"/>
          <w:b/>
          <w:bCs/>
          <w:sz w:val="24"/>
          <w:szCs w:val="24"/>
        </w:rPr>
        <w:t>Measures taken and recommendations</w:t>
      </w:r>
    </w:p>
    <w:p w14:paraId="2A0881C8" w14:textId="77777777" w:rsidR="00057DF2" w:rsidRDefault="00B325E3" w:rsidP="00057DF2">
      <w:pPr>
        <w:pStyle w:val="Brdtext"/>
        <w:numPr>
          <w:ilvl w:val="0"/>
          <w:numId w:val="44"/>
        </w:numPr>
      </w:pPr>
      <w:r w:rsidRPr="0074518C">
        <w:rPr>
          <w:b/>
          <w:bCs/>
        </w:rPr>
        <w:t>Are affected persons and groups being consulted and enabled to participate in discussions related to climate policy and climate action?</w:t>
      </w:r>
      <w:r w:rsidR="00057DF2">
        <w:br/>
      </w:r>
      <w:r w:rsidR="00057DF2">
        <w:br/>
      </w:r>
      <w:r>
        <w:t xml:space="preserve">The roles and responsibilities of climate change adaptation in Sweden are divided across different levels – from local and regional to national. In </w:t>
      </w:r>
      <w:r>
        <w:lastRenderedPageBreak/>
        <w:t>the activities done by municipalities and county administrative boards it is possible to involve affected persons and groups. An example from northern Sweden is one of nine “demonstration sites” for new methods in risk management. Both local and regional authorities and organisations representing affected persons and groups are involved, in this case a minority group</w:t>
      </w:r>
      <w:r w:rsidRPr="001967B6">
        <w:t>/</w:t>
      </w:r>
      <w:hyperlink r:id="rId16" w:tooltip="&quot;indigenous people&quot; på svenska" w:history="1">
        <w:r w:rsidRPr="001967B6">
          <w:t>indigenous people</w:t>
        </w:r>
      </w:hyperlink>
      <w:r w:rsidRPr="001967B6">
        <w:t xml:space="preserve">. </w:t>
      </w:r>
      <w:r>
        <w:t>Link to South Sami Cultural Centre (in Swedish):</w:t>
      </w:r>
      <w:r w:rsidRPr="00AD5A81">
        <w:t xml:space="preserve"> </w:t>
      </w:r>
      <w:hyperlink r:id="rId17" w:history="1">
        <w:r w:rsidRPr="00057DF2">
          <w:rPr>
            <w:u w:val="single"/>
          </w:rPr>
          <w:t>http://www.gaaltije.se/verksamhet/samiska-kulturmiljoer-i-ett-forandrat-klimat/</w:t>
        </w:r>
      </w:hyperlink>
      <w:r w:rsidRPr="00057DF2">
        <w:rPr>
          <w:u w:val="single"/>
        </w:rPr>
        <w:t xml:space="preserve"> </w:t>
      </w:r>
      <w:bookmarkStart w:id="1" w:name="_Hlk38635715"/>
      <w:r w:rsidR="00057DF2">
        <w:br/>
      </w:r>
      <w:r w:rsidR="00057DF2">
        <w:br/>
      </w:r>
      <w:r>
        <w:t xml:space="preserve">For further information regarding the indigenous Sami people, see answer to question 4. </w:t>
      </w:r>
      <w:r w:rsidR="00057DF2">
        <w:t>See also answer to question 5.</w:t>
      </w:r>
      <w:r w:rsidR="00057DF2">
        <w:br/>
      </w:r>
      <w:r w:rsidR="00057DF2">
        <w:br/>
      </w:r>
      <w:r>
        <w:t>Generally in the Swedish legislation process, the Government forwards the report made by a commission of inquiry to relevant public agencies, organisations and others on regional and local level to hear their opinions on the proposals. Anyone, including private individuals, is entitled to obtain a copy of the report and submit comments to the Government. This is of course also the case when it comes to environmental legislation.</w:t>
      </w:r>
      <w:bookmarkStart w:id="2" w:name="_Hlk38001467"/>
      <w:bookmarkEnd w:id="1"/>
    </w:p>
    <w:p w14:paraId="23679220" w14:textId="77777777" w:rsidR="00B325E3" w:rsidRPr="008E1AD2" w:rsidRDefault="00B325E3" w:rsidP="00057DF2">
      <w:pPr>
        <w:pStyle w:val="Brdtext"/>
        <w:numPr>
          <w:ilvl w:val="0"/>
          <w:numId w:val="44"/>
        </w:numPr>
      </w:pPr>
      <w:r w:rsidRPr="00057DF2">
        <w:rPr>
          <w:b/>
          <w:bCs/>
        </w:rPr>
        <w:t>Are cultural rights defenders</w:t>
      </w:r>
      <w:r w:rsidRPr="00057DF2">
        <w:rPr>
          <w:b/>
          <w:bCs/>
          <w:sz w:val="16"/>
          <w:szCs w:val="16"/>
        </w:rPr>
        <w:t xml:space="preserve"> </w:t>
      </w:r>
      <w:r w:rsidRPr="00057DF2">
        <w:rPr>
          <w:b/>
          <w:bCs/>
        </w:rPr>
        <w:t>who are working on climate-related harms to culture and cultural rights facing specific challenges in their work, and are they at particular risk of threats, harassment and human rights violations? If so, how should these human rights defenders be better protected and supported?</w:t>
      </w:r>
      <w:bookmarkEnd w:id="2"/>
      <w:r w:rsidR="00057DF2">
        <w:br/>
      </w:r>
      <w:r w:rsidR="00057DF2">
        <w:br/>
      </w:r>
      <w:r w:rsidRPr="007245AD">
        <w:t xml:space="preserve">The Swedish Agency for Cultural Policy Analysis, </w:t>
      </w:r>
      <w:proofErr w:type="spellStart"/>
      <w:r w:rsidRPr="00057DF2">
        <w:rPr>
          <w:i/>
          <w:iCs/>
        </w:rPr>
        <w:t>Kulturanalys</w:t>
      </w:r>
      <w:proofErr w:type="spellEnd"/>
      <w:r w:rsidRPr="007245AD">
        <w:t xml:space="preserve">, carried out a survey </w:t>
      </w:r>
      <w:r>
        <w:t xml:space="preserve">in 2012 </w:t>
      </w:r>
      <w:r w:rsidRPr="007245AD">
        <w:t xml:space="preserve">regarding the level of exposure to threats, violence and harassment among artists and authors. </w:t>
      </w:r>
      <w:r>
        <w:t xml:space="preserve">Their findings included the motives of the perpetrators – however, there were no reports of threats due to artistic work on climate-related harms. In 2018, the Government launched its action plan </w:t>
      </w:r>
      <w:r w:rsidRPr="00057DF2">
        <w:rPr>
          <w:i/>
          <w:iCs/>
        </w:rPr>
        <w:t>Defending free speech</w:t>
      </w:r>
      <w:r>
        <w:t xml:space="preserve">, </w:t>
      </w:r>
      <w:r w:rsidRPr="007245AD">
        <w:t>specifically intended to safeguard politically elected representatives, journalists and artists as a part of the infrastructure of the democratic discourse. The Swedish Arts Grants Committee</w:t>
      </w:r>
      <w:r>
        <w:t>,</w:t>
      </w:r>
      <w:r w:rsidRPr="007245AD">
        <w:t xml:space="preserve"> a government agency support</w:t>
      </w:r>
      <w:r>
        <w:t>ing</w:t>
      </w:r>
      <w:r w:rsidRPr="007245AD">
        <w:t xml:space="preserve"> artists</w:t>
      </w:r>
      <w:r>
        <w:t xml:space="preserve">, has published guidelines for artists on what to do if exposed to threats. </w:t>
      </w:r>
    </w:p>
    <w:p w14:paraId="575D9F81" w14:textId="77777777" w:rsidR="00B325E3" w:rsidRPr="008E1AD2" w:rsidRDefault="00B325E3" w:rsidP="008A549A">
      <w:pPr>
        <w:pStyle w:val="Brdtext"/>
        <w:numPr>
          <w:ilvl w:val="0"/>
          <w:numId w:val="44"/>
        </w:numPr>
      </w:pPr>
      <w:r w:rsidRPr="0074518C">
        <w:rPr>
          <w:b/>
          <w:bCs/>
        </w:rPr>
        <w:t>Has your country adopted specific regulations or measure</w:t>
      </w:r>
      <w:r>
        <w:rPr>
          <w:b/>
          <w:bCs/>
        </w:rPr>
        <w:t>s</w:t>
      </w:r>
      <w:r w:rsidRPr="0074518C">
        <w:rPr>
          <w:b/>
          <w:bCs/>
        </w:rPr>
        <w:t xml:space="preserve"> to address the negative impacts of climate change on culture and </w:t>
      </w:r>
      <w:r w:rsidRPr="0074518C">
        <w:rPr>
          <w:b/>
          <w:bCs/>
        </w:rPr>
        <w:lastRenderedPageBreak/>
        <w:t>cultural rights? If so, please specify the content of such regulation and measures. Is a human rights approach taken to these questions?</w:t>
      </w:r>
      <w:r w:rsidR="00057DF2">
        <w:br/>
      </w:r>
      <w:r w:rsidR="00057DF2">
        <w:br/>
      </w:r>
      <w:r w:rsidR="008A549A" w:rsidRPr="00716581">
        <w:t xml:space="preserve">In addition to the </w:t>
      </w:r>
      <w:r w:rsidR="008A549A" w:rsidRPr="00B45FE1">
        <w:t>g</w:t>
      </w:r>
      <w:r w:rsidR="008A549A" w:rsidRPr="008D3C3F">
        <w:t xml:space="preserve">oals and targets </w:t>
      </w:r>
      <w:r w:rsidR="008A549A" w:rsidRPr="00B45FE1">
        <w:t xml:space="preserve">of the </w:t>
      </w:r>
      <w:r w:rsidR="008A549A">
        <w:t>G</w:t>
      </w:r>
      <w:r w:rsidR="008A549A" w:rsidRPr="00B45FE1">
        <w:t xml:space="preserve">lobal </w:t>
      </w:r>
      <w:r w:rsidR="008A549A" w:rsidRPr="008D3C3F">
        <w:t>2030 Agenda for Sustainable Development</w:t>
      </w:r>
      <w:r w:rsidR="008A549A">
        <w:t>,</w:t>
      </w:r>
      <w:r w:rsidR="008A549A" w:rsidRPr="00B45FE1">
        <w:t xml:space="preserve"> Sweden has formulated a </w:t>
      </w:r>
      <w:r w:rsidR="008A549A" w:rsidRPr="00716581">
        <w:t>generational goal that is intended to guide environmental action at every level of society. 16 environmental quality objectives describe the quality of the environment that Sweden wishes to achieve. Several objectives concern cultural her</w:t>
      </w:r>
      <w:r w:rsidR="008A549A" w:rsidRPr="008D3C3F">
        <w:t xml:space="preserve">itage, for example </w:t>
      </w:r>
      <w:r w:rsidR="008A549A" w:rsidRPr="00057DF2">
        <w:rPr>
          <w:lang w:val="en"/>
        </w:rPr>
        <w:t>A Good Building Environment</w:t>
      </w:r>
      <w:r w:rsidR="008A549A" w:rsidRPr="00B45FE1">
        <w:t xml:space="preserve">, </w:t>
      </w:r>
      <w:r w:rsidR="008A549A" w:rsidRPr="004052CB">
        <w:t>A Varied Agricultural Landscape, Sustainable Forests and A Balanced Marine Environ</w:t>
      </w:r>
      <w:r w:rsidR="008A549A" w:rsidRPr="004052CB">
        <w:softHyphen/>
        <w:t xml:space="preserve">ment, Flourishing Coastal Areas and Archipelagos. </w:t>
      </w:r>
      <w:r w:rsidR="008A549A" w:rsidRPr="005F4AB6">
        <w:t>Reaching the objectives will reduce the negative impact of climate change on culture meaning cultural heritage.</w:t>
      </w:r>
      <w:r w:rsidR="008A549A">
        <w:t xml:space="preserve"> </w:t>
      </w:r>
      <w:r w:rsidR="00057DF2">
        <w:br/>
      </w:r>
      <w:r w:rsidR="00057DF2">
        <w:br/>
      </w:r>
      <w:r w:rsidR="008A549A">
        <w:t>The Swedish parliament adopted in May 2018 a new policy for the living environment. This policy emphasises the challenges of climate change and the need for a sustainable design and architecture. “</w:t>
      </w:r>
      <w:r w:rsidR="008A549A" w:rsidRPr="001967B6">
        <w:t>The aim is to put people’s needs at the centre of society’s development, enabling more people to live in inclusive, well-designed environments that are sustainable in the long term. A designed living environment approach entails a holistic view of the shaping of our physical environment in which architecture and design are seen as one cohesive sphere.”</w:t>
      </w:r>
      <w:r w:rsidR="008A549A" w:rsidRPr="00057DF2">
        <w:rPr>
          <w:sz w:val="23"/>
          <w:szCs w:val="23"/>
        </w:rPr>
        <w:t xml:space="preserve"> </w:t>
      </w:r>
      <w:r w:rsidR="008A549A">
        <w:t xml:space="preserve">With this policy comes several missions for national agencies to promote the cultural dimension of the built environment and of design. </w:t>
      </w:r>
      <w:r w:rsidRPr="00057DF2">
        <w:rPr>
          <w:b/>
          <w:bCs/>
        </w:rPr>
        <w:br/>
      </w:r>
    </w:p>
    <w:p w14:paraId="3DBCF573" w14:textId="77777777" w:rsidR="00B325E3" w:rsidRPr="002F1E5B" w:rsidRDefault="00B325E3" w:rsidP="008A549A">
      <w:pPr>
        <w:pStyle w:val="Brdtext"/>
        <w:numPr>
          <w:ilvl w:val="0"/>
          <w:numId w:val="44"/>
        </w:numPr>
      </w:pPr>
      <w:r w:rsidRPr="004052CB">
        <w:rPr>
          <w:b/>
        </w:rPr>
        <w:t>Are the impacts of climate policy and climate action on culture, cultural rights and human rights more broadly being assessed? What should be undertaken in future in this regard?</w:t>
      </w:r>
      <w:r w:rsidR="00057DF2">
        <w:br/>
      </w:r>
      <w:r w:rsidR="00057DF2">
        <w:br/>
      </w:r>
      <w:r w:rsidR="008A549A" w:rsidRPr="002F1E5B">
        <w:t>What should be undertaken in future in this regard? Establishing synergies with various international conventions/agreements and organizations. Undertake research on increased risk factors; socio-economic research, such as valuing the economic losses from climate change or impacts of climate change on societies. As for the cultural aspects of architecture and design, this is considered in the Policy for Designed Living Environment (</w:t>
      </w:r>
      <w:r w:rsidR="008A549A" w:rsidRPr="002F1E5B">
        <w:rPr>
          <w:u w:val="single"/>
        </w:rPr>
        <w:t>https://www.government.se/48ec28/contentassets/c008469d86b848f3</w:t>
      </w:r>
      <w:r w:rsidR="008A549A" w:rsidRPr="002F1E5B">
        <w:rPr>
          <w:u w:val="single"/>
        </w:rPr>
        <w:lastRenderedPageBreak/>
        <w:t>918a1efcd7d7fb2f/webb_policy-for-designed-living-environment.pdf).</w:t>
      </w:r>
      <w:r w:rsidR="008A549A" w:rsidRPr="002F1E5B">
        <w:t xml:space="preserve"> </w:t>
      </w:r>
      <w:bookmarkStart w:id="3" w:name="_Hlk38357599"/>
      <w:r w:rsidR="008A549A" w:rsidRPr="002F1E5B">
        <w:t>This policy should be considered as the foundation for now ongoing actions taking place inside and in-between government agencies, and in relation to regional and local policymaking.</w:t>
      </w:r>
      <w:r w:rsidR="00057DF2" w:rsidRPr="002F1E5B">
        <w:br/>
      </w:r>
      <w:r w:rsidR="00057DF2" w:rsidRPr="002F1E5B">
        <w:br/>
      </w:r>
      <w:r w:rsidR="008A549A" w:rsidRPr="002F1E5B">
        <w:rPr>
          <w:rFonts w:cs="TimesNewRoman,Bold"/>
        </w:rPr>
        <w:t>An impact assessment is always made within the framework of the legislative process. Proposals are also referred to the relevant stakeholders.</w:t>
      </w:r>
      <w:bookmarkEnd w:id="3"/>
    </w:p>
    <w:p w14:paraId="15211199" w14:textId="31C9C05D" w:rsidR="00B325E3" w:rsidRPr="00057DF2" w:rsidRDefault="00B325E3" w:rsidP="008A549A">
      <w:pPr>
        <w:pStyle w:val="Liststycke"/>
        <w:numPr>
          <w:ilvl w:val="0"/>
          <w:numId w:val="44"/>
        </w:numPr>
        <w:autoSpaceDE w:val="0"/>
        <w:autoSpaceDN w:val="0"/>
        <w:adjustRightInd w:val="0"/>
        <w:spacing w:after="0"/>
        <w:rPr>
          <w:rFonts w:cs="TimesNewRoman,Bold"/>
          <w:b/>
          <w:bCs/>
          <w:sz w:val="24"/>
          <w:szCs w:val="24"/>
        </w:rPr>
      </w:pPr>
      <w:r w:rsidRPr="008E1AD2">
        <w:rPr>
          <w:rFonts w:cs="TimesNewRoman"/>
          <w:b/>
          <w:bCs/>
          <w:sz w:val="24"/>
          <w:szCs w:val="24"/>
        </w:rPr>
        <w:t>What opportunities or mechanisms, if any, for remedies and redress are being made available to respond effectively to the harm to culture and cultural rights caused by the climate crisis?</w:t>
      </w:r>
      <w:r>
        <w:rPr>
          <w:rFonts w:cs="TimesNewRoman"/>
          <w:b/>
          <w:bCs/>
          <w:sz w:val="24"/>
          <w:szCs w:val="24"/>
        </w:rPr>
        <w:br/>
      </w:r>
      <w:r w:rsidR="00057DF2">
        <w:rPr>
          <w:rFonts w:cs="TimesNewRoman,Bold"/>
          <w:sz w:val="24"/>
          <w:szCs w:val="24"/>
        </w:rPr>
        <w:br/>
      </w:r>
      <w:r w:rsidRPr="002F1E5B">
        <w:rPr>
          <w:rFonts w:cs="TimesNewRoman,Bold"/>
        </w:rPr>
        <w:t xml:space="preserve">Winter is a delicate time for the reindeer. It happens that pastures become completely locked up due to ice formation closest to the ground. This is becoming more common with climate change. According to § 35a of the Reindeer Husbandry Ordinance (1993: 384), grants may be made available to </w:t>
      </w:r>
      <w:r w:rsidR="005870D7">
        <w:rPr>
          <w:rFonts w:cs="TimesNewRoman,Bold"/>
        </w:rPr>
        <w:t>reindeer husbandry communities (</w:t>
      </w:r>
      <w:proofErr w:type="spellStart"/>
      <w:r w:rsidR="005870D7">
        <w:rPr>
          <w:rFonts w:cs="TimesNewRoman,Bold"/>
        </w:rPr>
        <w:t>sameby</w:t>
      </w:r>
      <w:proofErr w:type="spellEnd"/>
      <w:r w:rsidR="005870D7">
        <w:rPr>
          <w:rFonts w:cs="TimesNewRoman,Bold"/>
        </w:rPr>
        <w:t>)</w:t>
      </w:r>
      <w:bookmarkStart w:id="4" w:name="_GoBack"/>
      <w:bookmarkEnd w:id="4"/>
      <w:r w:rsidRPr="002F1E5B">
        <w:rPr>
          <w:rFonts w:cs="TimesNewRoman,Bold"/>
        </w:rPr>
        <w:t xml:space="preserve"> to the extent that the costs of feeding have arisen due to extremely difficult grazing conditions in order to prevent extensive death of reindeer.</w:t>
      </w:r>
      <w:r w:rsidRPr="00057DF2">
        <w:rPr>
          <w:rFonts w:cs="TimesNewRoman,Bold"/>
          <w:sz w:val="24"/>
          <w:szCs w:val="24"/>
        </w:rPr>
        <w:br/>
      </w:r>
      <w:r>
        <w:br/>
      </w:r>
    </w:p>
    <w:p w14:paraId="30ACE5BD" w14:textId="77777777" w:rsidR="00771904" w:rsidRPr="002F1E5B" w:rsidRDefault="00B325E3" w:rsidP="00771904">
      <w:pPr>
        <w:pStyle w:val="Brdtext"/>
        <w:numPr>
          <w:ilvl w:val="0"/>
          <w:numId w:val="44"/>
        </w:numPr>
      </w:pPr>
      <w:r w:rsidRPr="004052CB">
        <w:rPr>
          <w:b/>
        </w:rPr>
        <w:t>What national, regional and international initiatives are being undertaken to address the intersections of climate change, culture and cultural rights? How effective have such initiatives been, what primary challenges have they faced, and what additional efforts should be suggested in this regard?</w:t>
      </w:r>
      <w:r w:rsidR="008A549A">
        <w:br/>
      </w:r>
      <w:r w:rsidR="008A549A">
        <w:br/>
      </w:r>
      <w:r w:rsidR="008A549A" w:rsidRPr="002F1E5B">
        <w:rPr>
          <w:rFonts w:eastAsia="Times New Roman" w:cs="Arial"/>
          <w:lang w:val="en-US"/>
        </w:rPr>
        <w:t xml:space="preserve">Two international </w:t>
      </w:r>
      <w:r w:rsidR="00771904" w:rsidRPr="002F1E5B">
        <w:rPr>
          <w:rFonts w:eastAsia="Times New Roman" w:cs="Arial"/>
          <w:lang w:val="en-US"/>
        </w:rPr>
        <w:t>initiatives</w:t>
      </w:r>
      <w:r w:rsidR="008A549A" w:rsidRPr="002F1E5B">
        <w:rPr>
          <w:rFonts w:eastAsia="Times New Roman" w:cs="Arial"/>
          <w:lang w:val="en-US"/>
        </w:rPr>
        <w:t xml:space="preserve"> relevant in this context is the UNSG Climate Action Summit initiative by the name </w:t>
      </w:r>
      <w:r w:rsidR="00771904" w:rsidRPr="002F1E5B">
        <w:rPr>
          <w:rFonts w:eastAsia="Times New Roman" w:cs="Arial"/>
          <w:lang w:val="en-US"/>
        </w:rPr>
        <w:t>Addressing</w:t>
      </w:r>
      <w:r w:rsidR="008A549A" w:rsidRPr="002F1E5B">
        <w:rPr>
          <w:rFonts w:eastAsia="Times New Roman" w:cs="Arial"/>
          <w:lang w:val="en-US"/>
        </w:rPr>
        <w:t xml:space="preserve"> </w:t>
      </w:r>
      <w:r w:rsidR="00771904" w:rsidRPr="002F1E5B">
        <w:rPr>
          <w:rFonts w:eastAsia="Times New Roman" w:cs="Arial"/>
          <w:lang w:val="en-US"/>
        </w:rPr>
        <w:t>climate</w:t>
      </w:r>
      <w:r w:rsidR="008A549A" w:rsidRPr="002F1E5B">
        <w:rPr>
          <w:rFonts w:eastAsia="Times New Roman" w:cs="Arial"/>
          <w:lang w:val="en-US"/>
        </w:rPr>
        <w:t xml:space="preserve"> change impacts on cultural and natural heritage. As well as the </w:t>
      </w:r>
      <w:r w:rsidR="008A549A" w:rsidRPr="002F1E5B">
        <w:rPr>
          <w:rFonts w:cs="Times New Roman"/>
          <w:lang w:val="en-US"/>
        </w:rPr>
        <w:t xml:space="preserve">Commitments for Action on Climate presented by the indigenous peoples at the same summit.  </w:t>
      </w:r>
      <w:r w:rsidR="00771904" w:rsidRPr="002F1E5B">
        <w:rPr>
          <w:rFonts w:cs="Times New Roman"/>
          <w:lang w:val="en-US"/>
        </w:rPr>
        <w:br/>
      </w:r>
      <w:r w:rsidR="008A549A" w:rsidRPr="002F1E5B">
        <w:rPr>
          <w:rFonts w:cs="Times New Roman"/>
          <w:lang w:val="en-US"/>
        </w:rPr>
        <w:t>Below are some examples of regional ini</w:t>
      </w:r>
      <w:r w:rsidR="002F1E5B">
        <w:rPr>
          <w:rFonts w:cs="Times New Roman"/>
          <w:lang w:val="en-US"/>
        </w:rPr>
        <w:t>ti</w:t>
      </w:r>
      <w:r w:rsidR="008A549A" w:rsidRPr="002F1E5B">
        <w:rPr>
          <w:rFonts w:cs="Times New Roman"/>
          <w:lang w:val="en-US"/>
        </w:rPr>
        <w:t xml:space="preserve">atives </w:t>
      </w:r>
      <w:r w:rsidR="002F1E5B" w:rsidRPr="002F1E5B">
        <w:rPr>
          <w:rFonts w:cs="Times New Roman"/>
          <w:lang w:val="en-US"/>
        </w:rPr>
        <w:t>connected</w:t>
      </w:r>
      <w:r w:rsidR="008A549A" w:rsidRPr="002F1E5B">
        <w:rPr>
          <w:rFonts w:cs="Times New Roman"/>
          <w:lang w:val="en-US"/>
        </w:rPr>
        <w:t xml:space="preserve"> to climate change which has a participation of indigenous peoples. </w:t>
      </w:r>
      <w:r w:rsidR="00771904" w:rsidRPr="002F1E5B">
        <w:rPr>
          <w:rFonts w:cs="Times New Roman"/>
          <w:lang w:val="en-US"/>
        </w:rPr>
        <w:br/>
      </w:r>
      <w:r w:rsidR="00771904" w:rsidRPr="002F1E5B">
        <w:rPr>
          <w:rFonts w:cs="Times New Roman"/>
          <w:lang w:val="en-US"/>
        </w:rPr>
        <w:br/>
      </w:r>
      <w:r w:rsidR="008A549A" w:rsidRPr="002F1E5B">
        <w:rPr>
          <w:rFonts w:cs="Times New Roman"/>
          <w:lang w:val="en-US"/>
        </w:rPr>
        <w:t xml:space="preserve">The </w:t>
      </w:r>
      <w:r w:rsidR="008A549A" w:rsidRPr="002F1E5B">
        <w:rPr>
          <w:rFonts w:cs="Times New Roman"/>
          <w:b/>
          <w:lang w:val="en-US"/>
        </w:rPr>
        <w:t>Arctic Council</w:t>
      </w:r>
      <w:r w:rsidR="008A549A" w:rsidRPr="002F1E5B">
        <w:rPr>
          <w:rFonts w:cs="Times New Roman"/>
          <w:lang w:val="en-US"/>
        </w:rPr>
        <w:t xml:space="preserve"> is the leading intergovernmental forum promoting cooperation, coordination and interaction among the eight Arctic States, Arctic indigenous peoples’ and other Arctic inhabitants on common </w:t>
      </w:r>
      <w:r w:rsidR="008A549A" w:rsidRPr="002F1E5B">
        <w:rPr>
          <w:rFonts w:cs="Times New Roman"/>
          <w:lang w:val="en-US"/>
        </w:rPr>
        <w:lastRenderedPageBreak/>
        <w:t>Arctic issues, in particular on issues of sustainable development and environmental protection in the Arctic.</w:t>
      </w:r>
      <w:r w:rsidR="008A549A" w:rsidRPr="002F1E5B">
        <w:rPr>
          <w:rFonts w:cs="Times New Roman"/>
          <w:lang w:val="en-IE"/>
        </w:rPr>
        <w:t xml:space="preserve"> </w:t>
      </w:r>
      <w:r w:rsidR="008A549A" w:rsidRPr="002F1E5B">
        <w:rPr>
          <w:rFonts w:cs="Times New Roman"/>
          <w:lang w:val="en-US"/>
        </w:rPr>
        <w:t xml:space="preserve">Six indigenous peoples’ organizations have been granted “Permanent Participants” status in the Arctic Council. Permanent Participants sit at the same table as the member States and can intervene and speak according to the same procedures applied to member States. Permanent Participants have full consultation rights in connection with the Council’s negotiations and decisions. This is a unique arrangement whereby the Permanent Participants play an active and influential role in the Councils work both at the level of Ministers and Senior Arctic Officials and in guiding and leading Arctic Council initiatives. Climate change is one of the key areas of work within the Arctic Council. The Arctic Council recognizes the importance of traditional and local knowledge to improving our knowledge of the Arctic and the changes occurring there; and how it can contribute to more informed decision-making. This can be seen in the evolving work of the Council for the co-production of knowledge which combines both indigenous and traditional knowledge to provide a more comprehensive understanding of the changes to and challenges facing Arctic biodiversity and ecosystems. </w:t>
      </w:r>
      <w:r w:rsidR="00771904" w:rsidRPr="002F1E5B">
        <w:rPr>
          <w:rFonts w:cs="Times New Roman"/>
          <w:lang w:val="en-US"/>
        </w:rPr>
        <w:br/>
      </w:r>
      <w:r w:rsidR="00771904" w:rsidRPr="002F1E5B">
        <w:rPr>
          <w:rFonts w:cs="Times New Roman"/>
          <w:lang w:val="en-US"/>
        </w:rPr>
        <w:br/>
      </w:r>
      <w:r w:rsidR="008A549A" w:rsidRPr="002F1E5B">
        <w:rPr>
          <w:rFonts w:cs="Times New Roman"/>
          <w:lang w:val="en-US"/>
        </w:rPr>
        <w:t xml:space="preserve">The </w:t>
      </w:r>
      <w:r w:rsidR="008A549A" w:rsidRPr="002F1E5B">
        <w:rPr>
          <w:rFonts w:cs="Times New Roman"/>
          <w:b/>
          <w:lang w:val="en-US"/>
        </w:rPr>
        <w:t>Barents Euro-Arctic Council</w:t>
      </w:r>
      <w:r w:rsidR="008A549A" w:rsidRPr="002F1E5B">
        <w:rPr>
          <w:rFonts w:cs="Times New Roman"/>
          <w:lang w:val="en-US"/>
        </w:rPr>
        <w:t xml:space="preserve"> (BEAC) is the forum for intergovernmental cooperation on issues concerning the Barents region.</w:t>
      </w:r>
      <w:r w:rsidR="008A549A" w:rsidRPr="002F1E5B">
        <w:rPr>
          <w:rStyle w:val="Fotnotsreferens"/>
          <w:rFonts w:cs="Times New Roman"/>
          <w:lang w:val="en-US"/>
        </w:rPr>
        <w:footnoteReference w:id="1"/>
      </w:r>
      <w:r w:rsidR="008A549A" w:rsidRPr="002F1E5B">
        <w:rPr>
          <w:rFonts w:cs="Times New Roman"/>
          <w:lang w:val="en-US"/>
        </w:rPr>
        <w:t xml:space="preserve"> The representatives of the three indigenous peoples in the region, the Sami, the Nenets and the </w:t>
      </w:r>
      <w:proofErr w:type="spellStart"/>
      <w:r w:rsidR="008A549A" w:rsidRPr="002F1E5B">
        <w:rPr>
          <w:rFonts w:cs="Times New Roman"/>
          <w:lang w:val="en-US"/>
        </w:rPr>
        <w:t>Vepsians</w:t>
      </w:r>
      <w:proofErr w:type="spellEnd"/>
      <w:r w:rsidR="008A549A" w:rsidRPr="002F1E5B">
        <w:rPr>
          <w:rFonts w:cs="Times New Roman"/>
          <w:lang w:val="en-US"/>
        </w:rPr>
        <w:t>, cooperate in the Working Group of Indigenous Peoples (WGIP).</w:t>
      </w:r>
      <w:r w:rsidR="008A549A" w:rsidRPr="002F1E5B">
        <w:rPr>
          <w:rStyle w:val="Fotnotsreferens"/>
          <w:rFonts w:cs="Times New Roman"/>
          <w:lang w:val="en-US"/>
        </w:rPr>
        <w:footnoteReference w:id="2"/>
      </w:r>
      <w:r w:rsidR="008A549A" w:rsidRPr="002F1E5B">
        <w:rPr>
          <w:rFonts w:cs="Times New Roman"/>
          <w:lang w:val="en-US"/>
        </w:rPr>
        <w:t xml:space="preserve"> It has an advisory role in both the BEAC and the BRC which means that their participation is welcome in all Barents Working Groups, that the WGIP Chair is a member of the Committee of Senior Officials (CSO) and the Barents Regional Committee, and that they are always represented at the BEAC Ministerial Sessions and the Barents Regional Council meetings. The Action Plan on Climate Change for the Barents Co-operation</w:t>
      </w:r>
      <w:r w:rsidR="008A549A" w:rsidRPr="002F1E5B">
        <w:rPr>
          <w:rStyle w:val="Fotnotsreferens"/>
          <w:rFonts w:cs="Times New Roman"/>
          <w:lang w:val="en-US"/>
        </w:rPr>
        <w:footnoteReference w:id="3"/>
      </w:r>
      <w:r w:rsidR="008A549A" w:rsidRPr="002F1E5B">
        <w:rPr>
          <w:rFonts w:cs="Times New Roman"/>
          <w:lang w:val="en-US"/>
        </w:rPr>
        <w:t xml:space="preserve"> contains recommendations for concrete activities in most working groups under the Barents Euro-Arctic Council and the Barents Regional Council. The </w:t>
      </w:r>
      <w:r w:rsidR="008A549A" w:rsidRPr="002F1E5B">
        <w:rPr>
          <w:rFonts w:cs="Times New Roman"/>
          <w:lang w:val="en-US"/>
        </w:rPr>
        <w:lastRenderedPageBreak/>
        <w:t>activities contribute to the following main policy areas: mitigation, adaptation, research and outreach. Working Group of Indigenous Peoples is responsible for cooperation on reindeer husbandry.</w:t>
      </w:r>
      <w:r w:rsidR="00771904" w:rsidRPr="002F1E5B">
        <w:rPr>
          <w:rFonts w:cs="Times New Roman"/>
          <w:lang w:val="en-US"/>
        </w:rPr>
        <w:br/>
      </w:r>
      <w:r w:rsidR="00771904" w:rsidRPr="002F1E5B">
        <w:rPr>
          <w:rFonts w:cs="Times New Roman"/>
          <w:lang w:val="en-US"/>
        </w:rPr>
        <w:br/>
      </w:r>
      <w:r w:rsidR="008A549A" w:rsidRPr="002F1E5B">
        <w:rPr>
          <w:rFonts w:cs="Times New Roman"/>
          <w:b/>
        </w:rPr>
        <w:t>The Nordic Council</w:t>
      </w:r>
      <w:r w:rsidR="008A549A" w:rsidRPr="002F1E5B">
        <w:rPr>
          <w:rFonts w:cs="Times New Roman"/>
        </w:rPr>
        <w:t>, one of the main forums for official Nordic cooperation, addresses issues on sustainable development, environment and climate. Since 2018 the Sami Parliamentary Council (the cooperation body of the Sami Parliaments in Sweden, Finland and Norway) has observer status to plenary meetings including making interventions it also has expanded observatory status to committee meetings meaning it can participate when issues concerning the Sami people are discussed.</w:t>
      </w:r>
      <w:r w:rsidR="00771904" w:rsidRPr="002F1E5B">
        <w:rPr>
          <w:rFonts w:cs="Times New Roman"/>
        </w:rPr>
        <w:br/>
      </w:r>
      <w:r w:rsidR="00771904" w:rsidRPr="002F1E5B">
        <w:rPr>
          <w:rFonts w:cs="Times New Roman"/>
        </w:rPr>
        <w:br/>
      </w:r>
      <w:r w:rsidR="00771904" w:rsidRPr="002F1E5B">
        <w:t xml:space="preserve">The project </w:t>
      </w:r>
      <w:r w:rsidR="00771904" w:rsidRPr="002F1E5B">
        <w:rPr>
          <w:i/>
        </w:rPr>
        <w:t>Northern Dimension Partnership on Culture – Creating new practices of sustainability</w:t>
      </w:r>
      <w:r w:rsidR="00771904" w:rsidRPr="002F1E5B">
        <w:t xml:space="preserve"> addresses cross-sectorial creativity in the era of climate change and is a creative response for supporting sustainable development. The project is based on the idea that art and culture can serve as activators for developing the social discourse in an eco-social and cultural direction. The project aims to generate new common ground around the Northern Dimension area (Northern Europe, Northwest Russia and the countries around the Baltic Sea) and strengthen professional intermediation. The project was launched in 2019 and it is still too early for an evaluation</w:t>
      </w:r>
      <w:r w:rsidR="00771904" w:rsidRPr="002F1E5B">
        <w:br/>
      </w:r>
      <w:r w:rsidR="00771904" w:rsidRPr="002F1E5B">
        <w:br/>
        <w:t xml:space="preserve">Further measures could include working towards greener mobility between artists and cultural operators, since it is of utmost importance that international and intercultural exchange can continue, but the climate aspects of course need to be taken into account. </w:t>
      </w:r>
    </w:p>
    <w:p w14:paraId="73F63E40" w14:textId="77777777" w:rsidR="008A549A" w:rsidRPr="0019718D" w:rsidRDefault="00B325E3" w:rsidP="002F1E5B">
      <w:pPr>
        <w:pStyle w:val="Brdtext"/>
        <w:numPr>
          <w:ilvl w:val="0"/>
          <w:numId w:val="44"/>
        </w:numPr>
      </w:pPr>
      <w:r w:rsidRPr="0053483C">
        <w:rPr>
          <w:b/>
        </w:rPr>
        <w:t>What recommendations should be made to States and other stakeholders</w:t>
      </w:r>
      <w:r>
        <w:rPr>
          <w:b/>
          <w:bCs/>
        </w:rPr>
        <w:t xml:space="preserve"> </w:t>
      </w:r>
      <w:r w:rsidRPr="0053483C">
        <w:rPr>
          <w:b/>
        </w:rPr>
        <w:t>concerning these topics?</w:t>
      </w:r>
      <w:r w:rsidR="00771904">
        <w:rPr>
          <w:b/>
        </w:rPr>
        <w:br/>
      </w:r>
      <w:r w:rsidR="00771904">
        <w:rPr>
          <w:b/>
        </w:rPr>
        <w:br/>
      </w:r>
      <w:r w:rsidR="008A549A" w:rsidRPr="002F1E5B">
        <w:t>Though the climate crisis is obviously of great concern, it is essential that the measures taken do not limit human rights (for example, the right to freedom of expression or the right to freedom of artistic creation).</w:t>
      </w:r>
      <w:r w:rsidR="00771904" w:rsidRPr="002F1E5B">
        <w:br/>
      </w:r>
      <w:r w:rsidR="00771904" w:rsidRPr="002F1E5B">
        <w:br/>
        <w:t>T</w:t>
      </w:r>
      <w:r w:rsidR="008A549A" w:rsidRPr="002F1E5B">
        <w:t>he climate crisis and its cultural aspects have to be addressed on an international level as well as on a national one. We are all a part of the reason but also the solution. On a national level, risk assessments could be a helpful tool.</w:t>
      </w:r>
      <w:r w:rsidR="00771904" w:rsidRPr="002F1E5B">
        <w:br/>
      </w:r>
      <w:r w:rsidR="00771904" w:rsidRPr="002F1E5B">
        <w:lastRenderedPageBreak/>
        <w:br/>
      </w:r>
      <w:r w:rsidR="008A549A" w:rsidRPr="002F1E5B">
        <w:rPr>
          <w:rFonts w:cs="TimesNewRoman,Bold"/>
        </w:rPr>
        <w:t xml:space="preserve">It is important to address the linkages between climate change, culture and cultural rights. However, there is an institutional gap </w:t>
      </w:r>
      <w:r w:rsidR="00771904" w:rsidRPr="002F1E5B">
        <w:rPr>
          <w:rFonts w:cs="TimesNewRoman,Bold"/>
        </w:rPr>
        <w:t>between</w:t>
      </w:r>
      <w:r w:rsidR="008A549A" w:rsidRPr="002F1E5B">
        <w:rPr>
          <w:rFonts w:cs="TimesNewRoman,Bold"/>
        </w:rPr>
        <w:t xml:space="preserve"> the cultural and climate change </w:t>
      </w:r>
      <w:r w:rsidR="00771904" w:rsidRPr="002F1E5B">
        <w:rPr>
          <w:rFonts w:cs="TimesNewRoman,Bold"/>
        </w:rPr>
        <w:t>communities</w:t>
      </w:r>
      <w:r w:rsidR="008A549A" w:rsidRPr="002F1E5B">
        <w:rPr>
          <w:rFonts w:cs="TimesNewRoman,Bold"/>
        </w:rPr>
        <w:t xml:space="preserve"> which must be addressed. In this regard, there is a need of more research and information, plans and programs as well as education on the topic of culture and climate change. </w:t>
      </w:r>
      <w:r w:rsidR="00771904" w:rsidRPr="002F1E5B">
        <w:rPr>
          <w:rFonts w:cs="TimesNewRoman,Bold"/>
        </w:rPr>
        <w:br/>
      </w:r>
      <w:r w:rsidR="00771904" w:rsidRPr="002F1E5B">
        <w:rPr>
          <w:rFonts w:cs="TimesNewRoman,Bold"/>
        </w:rPr>
        <w:br/>
      </w:r>
      <w:r w:rsidR="008A549A" w:rsidRPr="002F1E5B">
        <w:rPr>
          <w:rFonts w:cs="TimesNewRoman,Bold"/>
        </w:rPr>
        <w:t xml:space="preserve">As always it is </w:t>
      </w:r>
      <w:r w:rsidR="00771904" w:rsidRPr="002F1E5B">
        <w:rPr>
          <w:rFonts w:cs="TimesNewRoman,Bold"/>
        </w:rPr>
        <w:t>essential</w:t>
      </w:r>
      <w:r w:rsidR="008A549A" w:rsidRPr="002F1E5B">
        <w:rPr>
          <w:rFonts w:cs="TimesNewRoman,Bold"/>
        </w:rPr>
        <w:t xml:space="preserve"> to ensure the highest possible ambition in implementing the Paris Agreement to keep global </w:t>
      </w:r>
      <w:r w:rsidR="00771904" w:rsidRPr="002F1E5B">
        <w:rPr>
          <w:rFonts w:cs="TimesNewRoman,Bold"/>
        </w:rPr>
        <w:t>warming</w:t>
      </w:r>
      <w:r w:rsidR="008A549A" w:rsidRPr="002F1E5B">
        <w:rPr>
          <w:rFonts w:cs="TimesNewRoman,Bold"/>
        </w:rPr>
        <w:t xml:space="preserve"> below 1,5 degrees. By limiting global warming, negative </w:t>
      </w:r>
      <w:r w:rsidR="00771904" w:rsidRPr="002F1E5B">
        <w:rPr>
          <w:rFonts w:cs="TimesNewRoman,Bold"/>
        </w:rPr>
        <w:t>consequences</w:t>
      </w:r>
      <w:r w:rsidR="008A549A" w:rsidRPr="002F1E5B">
        <w:rPr>
          <w:rFonts w:cs="TimesNewRoman,Bold"/>
        </w:rPr>
        <w:t xml:space="preserve"> of climate change on </w:t>
      </w:r>
      <w:r w:rsidR="00771904" w:rsidRPr="002F1E5B">
        <w:rPr>
          <w:rFonts w:cs="TimesNewRoman,Bold"/>
        </w:rPr>
        <w:t>culture</w:t>
      </w:r>
      <w:r w:rsidR="008A549A" w:rsidRPr="002F1E5B">
        <w:rPr>
          <w:rFonts w:cs="TimesNewRoman,Bold"/>
        </w:rPr>
        <w:t xml:space="preserve"> and cultural rights can be minimised. </w:t>
      </w:r>
      <w:r w:rsidR="002F1E5B" w:rsidRPr="002F1E5B">
        <w:rPr>
          <w:rFonts w:cs="TimesNewRoman,Bold"/>
        </w:rPr>
        <w:br/>
      </w:r>
      <w:r w:rsidR="002F1E5B" w:rsidRPr="002F1E5B">
        <w:rPr>
          <w:rFonts w:cs="TimesNewRoman,Bold"/>
        </w:rPr>
        <w:br/>
      </w:r>
      <w:r w:rsidR="008A549A" w:rsidRPr="002F1E5B">
        <w:rPr>
          <w:rFonts w:cs="TimesNewRoman,Bold"/>
        </w:rPr>
        <w:t xml:space="preserve">It is also key to utilise the potential of culture and cultural rights to enhance responses to climate change. This requires inclusive climate policies, building on a multitude of </w:t>
      </w:r>
      <w:r w:rsidR="002F1E5B" w:rsidRPr="002F1E5B">
        <w:rPr>
          <w:rFonts w:cs="TimesNewRoman,Bold"/>
        </w:rPr>
        <w:t>perspective</w:t>
      </w:r>
      <w:r w:rsidR="008A549A" w:rsidRPr="002F1E5B">
        <w:rPr>
          <w:rFonts w:cs="TimesNewRoman,Bold"/>
        </w:rPr>
        <w:t xml:space="preserve">, which </w:t>
      </w:r>
      <w:r w:rsidR="008A549A" w:rsidRPr="002F1E5B">
        <w:t xml:space="preserve">respect, promote and consider the rights of persons with disabilities, as well as human rights, the right to health, the rights of persons indigenous peoples, local communities, migrants, children, and people in vulnerable situations, gender equality, empowerment of women and intergenerational equity. </w:t>
      </w:r>
    </w:p>
    <w:p w14:paraId="48BF1F1A" w14:textId="77777777" w:rsidR="008A549A" w:rsidRPr="00D079E1" w:rsidRDefault="008A549A" w:rsidP="008A549A">
      <w:pPr>
        <w:pStyle w:val="Brdtext"/>
      </w:pPr>
    </w:p>
    <w:p w14:paraId="6718FA0A" w14:textId="77777777" w:rsidR="008A549A" w:rsidRPr="0085773A" w:rsidRDefault="008A549A" w:rsidP="008A549A">
      <w:pPr>
        <w:pStyle w:val="Brdtext"/>
      </w:pPr>
    </w:p>
    <w:p w14:paraId="443D4A6B" w14:textId="77777777" w:rsidR="00B325E3" w:rsidRPr="00697A84" w:rsidRDefault="00B325E3" w:rsidP="00B325E3">
      <w:pPr>
        <w:pStyle w:val="Brdtext"/>
        <w:ind w:left="720"/>
      </w:pPr>
    </w:p>
    <w:p w14:paraId="7E5CBD37" w14:textId="77777777" w:rsidR="00B325E3" w:rsidRPr="00B325E3" w:rsidRDefault="00B325E3" w:rsidP="00472EBA">
      <w:pPr>
        <w:pStyle w:val="Brdtext"/>
      </w:pPr>
    </w:p>
    <w:p w14:paraId="46D3D8B9" w14:textId="77777777" w:rsidR="00A0129C" w:rsidRPr="00B325E3" w:rsidRDefault="00A0129C" w:rsidP="000D7110">
      <w:pPr>
        <w:pStyle w:val="Brdtext"/>
      </w:pPr>
    </w:p>
    <w:sectPr w:rsidR="00A0129C" w:rsidRPr="00B325E3" w:rsidSect="00571A0B">
      <w:footerReference w:type="default" r:id="rId18"/>
      <w:headerReference w:type="first" r:id="rId19"/>
      <w:footerReference w:type="first" r:id="rId20"/>
      <w:pgSz w:w="11906" w:h="16838" w:code="9"/>
      <w:pgMar w:top="2041" w:right="1985" w:bottom="2098" w:left="2466"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BEBDA" w14:textId="77777777" w:rsidR="00B325E3" w:rsidRDefault="00B325E3" w:rsidP="00A87A54">
      <w:pPr>
        <w:spacing w:after="0" w:line="240" w:lineRule="auto"/>
      </w:pPr>
      <w:r>
        <w:separator/>
      </w:r>
    </w:p>
  </w:endnote>
  <w:endnote w:type="continuationSeparator" w:id="0">
    <w:p w14:paraId="24E838E2" w14:textId="77777777" w:rsidR="00B325E3" w:rsidRDefault="00B325E3" w:rsidP="00A87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rigGarmnd BT">
    <w:panose1 w:val="02020602050306020403"/>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70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708"/>
    </w:tblGrid>
    <w:tr w:rsidR="005606BC" w:rsidRPr="00347E11" w14:paraId="588833BC" w14:textId="77777777" w:rsidTr="006A26EC">
      <w:trPr>
        <w:trHeight w:val="227"/>
        <w:jc w:val="right"/>
      </w:trPr>
      <w:tc>
        <w:tcPr>
          <w:tcW w:w="708" w:type="dxa"/>
          <w:vAlign w:val="bottom"/>
        </w:tcPr>
        <w:p w14:paraId="18E65CF0" w14:textId="77777777" w:rsidR="005606BC" w:rsidRPr="00B62610" w:rsidRDefault="005606BC" w:rsidP="005606BC">
          <w:pPr>
            <w:pStyle w:val="Sidfot"/>
            <w:jc w:val="right"/>
            <w:rPr>
              <w:rStyle w:val="Sidnummer"/>
            </w:rPr>
          </w:pPr>
          <w:r>
            <w:rPr>
              <w:rStyle w:val="Sidnummer"/>
            </w:rPr>
            <w:fldChar w:fldCharType="begin"/>
          </w:r>
          <w:r>
            <w:rPr>
              <w:rStyle w:val="Sidnummer"/>
            </w:rPr>
            <w:instrText xml:space="preserve"> PAGE  \* Arabic  \* MERGEFORMAT </w:instrText>
          </w:r>
          <w:r>
            <w:rPr>
              <w:rStyle w:val="Sidnummer"/>
            </w:rPr>
            <w:fldChar w:fldCharType="separate"/>
          </w:r>
          <w:r w:rsidR="00B31BFB">
            <w:rPr>
              <w:rStyle w:val="Sidnummer"/>
              <w:noProof/>
            </w:rPr>
            <w:t>2</w:t>
          </w:r>
          <w:r>
            <w:rPr>
              <w:rStyle w:val="Sidnummer"/>
            </w:rPr>
            <w:fldChar w:fldCharType="end"/>
          </w:r>
          <w:r>
            <w:rPr>
              <w:rStyle w:val="Sidnummer"/>
            </w:rPr>
            <w:t xml:space="preserve"> (</w:t>
          </w:r>
          <w:r>
            <w:rPr>
              <w:rStyle w:val="Sidnummer"/>
            </w:rPr>
            <w:fldChar w:fldCharType="begin"/>
          </w:r>
          <w:r>
            <w:rPr>
              <w:rStyle w:val="Sidnummer"/>
            </w:rPr>
            <w:instrText xml:space="preserve"> NUMPAGES  \* Arabic  \* MERGEFORMAT </w:instrText>
          </w:r>
          <w:r>
            <w:rPr>
              <w:rStyle w:val="Sidnummer"/>
            </w:rPr>
            <w:fldChar w:fldCharType="separate"/>
          </w:r>
          <w:r w:rsidR="00B31BFB">
            <w:rPr>
              <w:rStyle w:val="Sidnummer"/>
              <w:noProof/>
            </w:rPr>
            <w:t>2</w:t>
          </w:r>
          <w:r>
            <w:rPr>
              <w:rStyle w:val="Sidnummer"/>
            </w:rPr>
            <w:fldChar w:fldCharType="end"/>
          </w:r>
          <w:r>
            <w:rPr>
              <w:rStyle w:val="Sidnummer"/>
            </w:rPr>
            <w:t>)</w:t>
          </w:r>
        </w:p>
      </w:tc>
    </w:tr>
    <w:tr w:rsidR="005606BC" w:rsidRPr="00347E11" w14:paraId="2EF857EE" w14:textId="77777777" w:rsidTr="006A26EC">
      <w:trPr>
        <w:trHeight w:val="850"/>
        <w:jc w:val="right"/>
      </w:trPr>
      <w:tc>
        <w:tcPr>
          <w:tcW w:w="708" w:type="dxa"/>
          <w:vAlign w:val="bottom"/>
        </w:tcPr>
        <w:p w14:paraId="7C35973F" w14:textId="77777777" w:rsidR="005606BC" w:rsidRPr="00347E11" w:rsidRDefault="005606BC" w:rsidP="005606BC">
          <w:pPr>
            <w:pStyle w:val="Sidfot"/>
            <w:spacing w:line="276" w:lineRule="auto"/>
            <w:jc w:val="right"/>
          </w:pPr>
        </w:p>
      </w:tc>
    </w:tr>
  </w:tbl>
  <w:p w14:paraId="08520BAC" w14:textId="77777777" w:rsidR="005606BC" w:rsidRPr="005606BC" w:rsidRDefault="005606BC" w:rsidP="005606BC">
    <w:pPr>
      <w:pStyle w:val="Sidfo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8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074"/>
      <w:gridCol w:w="4451"/>
    </w:tblGrid>
    <w:tr w:rsidR="00347E11" w:rsidRPr="00347E11" w14:paraId="7178DCBF" w14:textId="77777777" w:rsidTr="001F4302">
      <w:trPr>
        <w:trHeight w:val="510"/>
      </w:trPr>
      <w:tc>
        <w:tcPr>
          <w:tcW w:w="8525" w:type="dxa"/>
          <w:gridSpan w:val="2"/>
          <w:vAlign w:val="bottom"/>
        </w:tcPr>
        <w:p w14:paraId="08279481" w14:textId="77777777" w:rsidR="00347E11" w:rsidRPr="00347E11" w:rsidRDefault="00347E11" w:rsidP="00347E11">
          <w:pPr>
            <w:pStyle w:val="Sidfot"/>
            <w:rPr>
              <w:sz w:val="8"/>
            </w:rPr>
          </w:pPr>
        </w:p>
      </w:tc>
    </w:tr>
    <w:tr w:rsidR="00093408" w:rsidRPr="00EE3C0F" w14:paraId="3F2DAD94" w14:textId="77777777" w:rsidTr="00C26068">
      <w:trPr>
        <w:trHeight w:val="227"/>
      </w:trPr>
      <w:tc>
        <w:tcPr>
          <w:tcW w:w="4074" w:type="dxa"/>
        </w:tcPr>
        <w:p w14:paraId="44B97AF4" w14:textId="77777777" w:rsidR="00347E11" w:rsidRPr="00F53AEA" w:rsidRDefault="00347E11" w:rsidP="00C26068">
          <w:pPr>
            <w:pStyle w:val="Sidfot"/>
            <w:spacing w:line="276" w:lineRule="auto"/>
          </w:pPr>
        </w:p>
      </w:tc>
      <w:tc>
        <w:tcPr>
          <w:tcW w:w="4451" w:type="dxa"/>
        </w:tcPr>
        <w:p w14:paraId="1AAECE51" w14:textId="77777777" w:rsidR="00093408" w:rsidRPr="00F53AEA" w:rsidRDefault="00093408" w:rsidP="00F53AEA">
          <w:pPr>
            <w:pStyle w:val="Sidfot"/>
            <w:spacing w:line="276" w:lineRule="auto"/>
          </w:pPr>
        </w:p>
      </w:tc>
    </w:tr>
  </w:tbl>
  <w:p w14:paraId="5668CA6D" w14:textId="77777777" w:rsidR="00093408" w:rsidRPr="00EE3C0F" w:rsidRDefault="00093408">
    <w:pPr>
      <w:pStyle w:val="Sidfo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E3743" w14:textId="77777777" w:rsidR="00B325E3" w:rsidRDefault="00B325E3" w:rsidP="00A87A54">
      <w:pPr>
        <w:spacing w:after="0" w:line="240" w:lineRule="auto"/>
      </w:pPr>
      <w:r>
        <w:separator/>
      </w:r>
    </w:p>
  </w:footnote>
  <w:footnote w:type="continuationSeparator" w:id="0">
    <w:p w14:paraId="17ED73D7" w14:textId="77777777" w:rsidR="00B325E3" w:rsidRDefault="00B325E3" w:rsidP="00A87A54">
      <w:pPr>
        <w:spacing w:after="0" w:line="240" w:lineRule="auto"/>
      </w:pPr>
      <w:r>
        <w:continuationSeparator/>
      </w:r>
    </w:p>
  </w:footnote>
  <w:footnote w:id="1">
    <w:p w14:paraId="2F825C32" w14:textId="77777777" w:rsidR="008A549A" w:rsidRDefault="008A549A" w:rsidP="008A549A">
      <w:pPr>
        <w:pStyle w:val="Fotnotstext"/>
        <w:rPr>
          <w:rFonts w:asciiTheme="minorHAnsi" w:hAnsiTheme="minorHAnsi" w:cstheme="minorBidi"/>
          <w:sz w:val="20"/>
          <w:lang w:val="en-US"/>
        </w:rPr>
      </w:pPr>
      <w:r>
        <w:rPr>
          <w:rStyle w:val="Fotnotsreferens"/>
        </w:rPr>
        <w:footnoteRef/>
      </w:r>
      <w:r w:rsidRPr="001A04D1">
        <w:t xml:space="preserve"> See for the BEAC definition of the region: </w:t>
      </w:r>
      <w:hyperlink r:id="rId1" w:history="1">
        <w:r w:rsidRPr="001A04D1">
          <w:rPr>
            <w:rStyle w:val="Hyperlnk"/>
          </w:rPr>
          <w:t>https://www.barentscooperation.org/en/About/Learn-More/Barents-region</w:t>
        </w:r>
      </w:hyperlink>
      <w:r w:rsidRPr="001A04D1">
        <w:t>.</w:t>
      </w:r>
    </w:p>
  </w:footnote>
  <w:footnote w:id="2">
    <w:p w14:paraId="3717B9AA" w14:textId="77777777" w:rsidR="008A549A" w:rsidRDefault="008A549A" w:rsidP="008A549A">
      <w:pPr>
        <w:pStyle w:val="Fotnotstext"/>
        <w:rPr>
          <w:lang w:val="en-US"/>
        </w:rPr>
      </w:pPr>
      <w:r>
        <w:rPr>
          <w:rStyle w:val="Fotnotsreferens"/>
        </w:rPr>
        <w:footnoteRef/>
      </w:r>
      <w:r w:rsidRPr="001A04D1">
        <w:t xml:space="preserve"> Working Group of Indigenous Peoples (WGIP) in the Barents Euro-Arctic Region, </w:t>
      </w:r>
      <w:hyperlink r:id="rId2" w:history="1">
        <w:r w:rsidRPr="001A04D1">
          <w:rPr>
            <w:rStyle w:val="Hyperlnk"/>
          </w:rPr>
          <w:t>https://www.barentscooperation.org/en/Working-Groups/Working-Group-of-Indigenous-Peoples</w:t>
        </w:r>
      </w:hyperlink>
    </w:p>
  </w:footnote>
  <w:footnote w:id="3">
    <w:p w14:paraId="243A7DE2" w14:textId="77777777" w:rsidR="008A549A" w:rsidRDefault="008A549A" w:rsidP="008A549A">
      <w:pPr>
        <w:pStyle w:val="Fotnotstext"/>
        <w:rPr>
          <w:lang w:val="en-US"/>
        </w:rPr>
      </w:pPr>
      <w:r>
        <w:rPr>
          <w:rStyle w:val="Fotnotsreferens"/>
        </w:rPr>
        <w:footnoteRef/>
      </w:r>
      <w:r w:rsidRPr="001A04D1">
        <w:t xml:space="preserve"> </w:t>
      </w:r>
      <w:r>
        <w:rPr>
          <w:lang w:val="en-US"/>
        </w:rPr>
        <w:t xml:space="preserve">Action Plan on Climate Change for the Barents Co-operation, </w:t>
      </w:r>
      <w:hyperlink r:id="rId3" w:history="1">
        <w:r>
          <w:rPr>
            <w:rStyle w:val="Hyperlnk"/>
            <w:lang w:val="en-US"/>
          </w:rPr>
          <w:t>https://www.barentscooperation.org/en/About/Learn-More/Climate-Change-and-the-Barents-region/Barents-Action-Plan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9838" w:type="dxa"/>
      <w:tblInd w:w="-1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534"/>
      <w:gridCol w:w="3170"/>
      <w:gridCol w:w="1134"/>
    </w:tblGrid>
    <w:tr w:rsidR="00B325E3" w14:paraId="1B12C18C" w14:textId="77777777" w:rsidTr="00C93EBA">
      <w:trPr>
        <w:trHeight w:val="227"/>
      </w:trPr>
      <w:tc>
        <w:tcPr>
          <w:tcW w:w="5534" w:type="dxa"/>
        </w:tcPr>
        <w:p w14:paraId="7ECD99F9" w14:textId="77777777" w:rsidR="00B325E3" w:rsidRPr="007D73AB" w:rsidRDefault="00B325E3">
          <w:pPr>
            <w:pStyle w:val="Sidhuvud"/>
          </w:pPr>
        </w:p>
      </w:tc>
      <w:sdt>
        <w:sdtPr>
          <w:alias w:val="Status"/>
          <w:tag w:val="ccRKShow_Status"/>
          <w:id w:val="1789383027"/>
          <w:lock w:val="contentLocked"/>
          <w:placeholder>
            <w:docPart w:val="0EFD899D6FFF4A168A97CBB2A695F4BD"/>
          </w:placeholder>
          <w:text/>
        </w:sdtPr>
        <w:sdtEndPr/>
        <w:sdtContent>
          <w:tc>
            <w:tcPr>
              <w:tcW w:w="3170" w:type="dxa"/>
              <w:vAlign w:val="bottom"/>
            </w:tcPr>
            <w:p w14:paraId="3098EAFB" w14:textId="77777777" w:rsidR="00B325E3" w:rsidRPr="007D73AB" w:rsidRDefault="00B325E3" w:rsidP="00340DE0">
              <w:pPr>
                <w:pStyle w:val="Sidhuvud"/>
              </w:pPr>
              <w:r>
                <w:t xml:space="preserve"> </w:t>
              </w:r>
            </w:p>
          </w:tc>
        </w:sdtContent>
      </w:sdt>
      <w:tc>
        <w:tcPr>
          <w:tcW w:w="1134" w:type="dxa"/>
        </w:tcPr>
        <w:p w14:paraId="757B6D08" w14:textId="77777777" w:rsidR="00B325E3" w:rsidRDefault="00B325E3" w:rsidP="005A703A">
          <w:pPr>
            <w:pStyle w:val="Sidhuvud"/>
          </w:pPr>
        </w:p>
      </w:tc>
    </w:tr>
    <w:tr w:rsidR="00B325E3" w14:paraId="5D6C4FAC" w14:textId="77777777" w:rsidTr="00C93EBA">
      <w:trPr>
        <w:trHeight w:val="1928"/>
      </w:trPr>
      <w:tc>
        <w:tcPr>
          <w:tcW w:w="5534" w:type="dxa"/>
        </w:tcPr>
        <w:p w14:paraId="3997D23B" w14:textId="77777777" w:rsidR="00B325E3" w:rsidRPr="00340DE0" w:rsidRDefault="00B325E3" w:rsidP="00340DE0">
          <w:pPr>
            <w:pStyle w:val="Sidhuvud"/>
          </w:pPr>
          <w:r>
            <w:rPr>
              <w:noProof/>
            </w:rPr>
            <w:drawing>
              <wp:inline distT="0" distB="0" distL="0" distR="0" wp14:anchorId="0936FA9D" wp14:editId="1D390505">
                <wp:extent cx="2775827" cy="506684"/>
                <wp:effectExtent l="0" t="0" r="5715" b="8255"/>
                <wp:docPr id="1" name="Bildobjekt 1" descr="Logotype" title="RK Logotyp"/>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75827" cy="506684"/>
                        </a:xfrm>
                        <a:prstGeom prst="rect">
                          <a:avLst/>
                        </a:prstGeom>
                      </pic:spPr>
                    </pic:pic>
                  </a:graphicData>
                </a:graphic>
              </wp:inline>
            </w:drawing>
          </w:r>
        </w:p>
      </w:tc>
      <w:tc>
        <w:tcPr>
          <w:tcW w:w="3170" w:type="dxa"/>
        </w:tcPr>
        <w:sdt>
          <w:sdtPr>
            <w:rPr>
              <w:b/>
            </w:rPr>
            <w:alias w:val="DocTypeShowName"/>
            <w:tag w:val="ccRK"/>
            <w:id w:val="-1564713842"/>
            <w:placeholder>
              <w:docPart w:val="B6278344B6B14661A54DBEC25A28FEA8"/>
            </w:placeholder>
            <w:dataBinding w:prefixMappings="xmlns:ns0='http://lp/documentinfo/RK' " w:xpath="/ns0:DocumentInfo[1]/ns0:BaseInfo[1]/ns0:DocTypeShowName[1]" w:storeItemID="{86C73784-574D-49AB-928E-B6F1466613A9}"/>
            <w:text/>
          </w:sdtPr>
          <w:sdtEndPr/>
          <w:sdtContent>
            <w:p w14:paraId="1068E805" w14:textId="77777777" w:rsidR="00B325E3" w:rsidRPr="00710A6C" w:rsidRDefault="00B325E3" w:rsidP="00EE3C0F">
              <w:pPr>
                <w:pStyle w:val="Sidhuvud"/>
                <w:rPr>
                  <w:b/>
                </w:rPr>
              </w:pPr>
              <w:r>
                <w:rPr>
                  <w:b/>
                </w:rPr>
                <w:t>Memorandum</w:t>
              </w:r>
            </w:p>
          </w:sdtContent>
        </w:sdt>
        <w:p w14:paraId="2399BF57" w14:textId="77777777" w:rsidR="00B325E3" w:rsidRDefault="00B325E3" w:rsidP="00EE3C0F">
          <w:pPr>
            <w:pStyle w:val="Sidhuvud"/>
          </w:pPr>
        </w:p>
        <w:p w14:paraId="5C4E36EF" w14:textId="77777777" w:rsidR="00B325E3" w:rsidRDefault="00B325E3" w:rsidP="00EE3C0F">
          <w:pPr>
            <w:pStyle w:val="Sidhuvud"/>
          </w:pPr>
        </w:p>
        <w:sdt>
          <w:sdtPr>
            <w:alias w:val="HeaderDate"/>
            <w:tag w:val="ccRKShow_HeaderDate"/>
            <w:id w:val="-2033410283"/>
            <w:placeholder>
              <w:docPart w:val="41A2CECE988C451FB0155AA5F9CFFBAA"/>
            </w:placeholder>
            <w:dataBinding w:prefixMappings="xmlns:ns0='http://lp/documentinfo/RK' " w:xpath="/ns0:DocumentInfo[1]/ns0:BaseInfo[1]/ns0:HeaderDate[1]" w:storeItemID="{86C73784-574D-49AB-928E-B6F1466613A9}"/>
            <w:date w:fullDate="2020-04-28T00:00:00Z">
              <w:dateFormat w:val="d MMMM yyyy"/>
              <w:lid w:val="en-GB"/>
              <w:storeMappedDataAs w:val="dateTime"/>
              <w:calendar w:val="gregorian"/>
            </w:date>
          </w:sdtPr>
          <w:sdtEndPr/>
          <w:sdtContent>
            <w:p w14:paraId="3F9E4FDB" w14:textId="77777777" w:rsidR="00B325E3" w:rsidRDefault="00B325E3" w:rsidP="00EE3C0F">
              <w:pPr>
                <w:pStyle w:val="Sidhuvud"/>
              </w:pPr>
              <w:r>
                <w:t>28 April 2020</w:t>
              </w:r>
            </w:p>
          </w:sdtContent>
        </w:sdt>
        <w:sdt>
          <w:sdtPr>
            <w:alias w:val="Dnr"/>
            <w:tag w:val="ccRKShow_Dnr"/>
            <w:id w:val="956755014"/>
            <w:placeholder>
              <w:docPart w:val="6ED622CC95C543359A7B91B77290381D"/>
            </w:placeholder>
            <w:dataBinding w:prefixMappings="xmlns:ns0='http://lp/documentinfo/RK' " w:xpath="/ns0:DocumentInfo[1]/ns0:BaseInfo[1]/ns0:Dnr[1]" w:storeItemID="{86C73784-574D-49AB-928E-B6F1466613A9}"/>
            <w:text/>
          </w:sdtPr>
          <w:sdtEndPr/>
          <w:sdtContent>
            <w:p w14:paraId="376A6704" w14:textId="77777777" w:rsidR="00B325E3" w:rsidRDefault="00B325E3" w:rsidP="00EE3C0F">
              <w:pPr>
                <w:pStyle w:val="Sidhuvud"/>
              </w:pPr>
              <w:r>
                <w:t>UD2020/</w:t>
              </w:r>
            </w:p>
          </w:sdtContent>
        </w:sdt>
        <w:sdt>
          <w:sdtPr>
            <w:alias w:val="DocNumber"/>
            <w:tag w:val="DocNumber"/>
            <w:id w:val="-1563547122"/>
            <w:placeholder>
              <w:docPart w:val="AFC6C0AE72FC46CA98919857395C8FE7"/>
            </w:placeholder>
            <w:showingPlcHdr/>
            <w:dataBinding w:prefixMappings="xmlns:ns0='http://lp/documentinfo/RK' " w:xpath="/ns0:DocumentInfo[1]/ns0:BaseInfo[1]/ns0:DocNumber[1]" w:storeItemID="{86C73784-574D-49AB-928E-B6F1466613A9}"/>
            <w:text/>
          </w:sdtPr>
          <w:sdtEndPr/>
          <w:sdtContent>
            <w:p w14:paraId="07FED1DC" w14:textId="77777777" w:rsidR="00B325E3" w:rsidRDefault="00B325E3" w:rsidP="00EE3C0F">
              <w:pPr>
                <w:pStyle w:val="Sidhuvud"/>
              </w:pPr>
              <w:r>
                <w:rPr>
                  <w:rStyle w:val="Platshllartext"/>
                </w:rPr>
                <w:t xml:space="preserve"> </w:t>
              </w:r>
            </w:p>
          </w:sdtContent>
        </w:sdt>
        <w:p w14:paraId="55C58A63" w14:textId="77777777" w:rsidR="00B325E3" w:rsidRDefault="00B325E3" w:rsidP="00EE3C0F">
          <w:pPr>
            <w:pStyle w:val="Sidhuvud"/>
          </w:pPr>
        </w:p>
      </w:tc>
      <w:tc>
        <w:tcPr>
          <w:tcW w:w="1134" w:type="dxa"/>
        </w:tcPr>
        <w:p w14:paraId="165ACAEA" w14:textId="77777777" w:rsidR="00B325E3" w:rsidRDefault="00B325E3" w:rsidP="0094502D">
          <w:pPr>
            <w:pStyle w:val="Sidhuvud"/>
          </w:pPr>
        </w:p>
        <w:sdt>
          <w:sdtPr>
            <w:alias w:val="Bilagor"/>
            <w:tag w:val="ccRKShow_Bilagor"/>
            <w:id w:val="1351614755"/>
            <w:placeholder>
              <w:docPart w:val="A84F9AF8007C4EE8B16B85504A263EC8"/>
            </w:placeholder>
            <w:showingPlcHdr/>
            <w:dataBinding w:prefixMappings="xmlns:ns0='http://lp/documentinfo/RK' " w:xpath="/ns0:DocumentInfo[1]/ns0:BaseInfo[1]/ns0:Appendix[1]" w:storeItemID="{86C73784-574D-49AB-928E-B6F1466613A9}"/>
            <w:text/>
          </w:sdtPr>
          <w:sdtEndPr/>
          <w:sdtContent>
            <w:p w14:paraId="34272968" w14:textId="77777777" w:rsidR="00B325E3" w:rsidRPr="0094502D" w:rsidRDefault="00B325E3" w:rsidP="00EC71A6">
              <w:pPr>
                <w:pStyle w:val="Sidhuvud"/>
              </w:pPr>
              <w:r>
                <w:rPr>
                  <w:rStyle w:val="Platshllartext"/>
                </w:rPr>
                <w:t xml:space="preserve"> </w:t>
              </w:r>
            </w:p>
          </w:sdtContent>
        </w:sdt>
      </w:tc>
    </w:tr>
    <w:tr w:rsidR="00B325E3" w14:paraId="2185901F" w14:textId="77777777" w:rsidTr="00C93EBA">
      <w:trPr>
        <w:trHeight w:val="2268"/>
      </w:trPr>
      <w:sdt>
        <w:sdtPr>
          <w:rPr>
            <w:b/>
          </w:rPr>
          <w:alias w:val="SenderText"/>
          <w:tag w:val="ccRKShow_SenderText"/>
          <w:id w:val="-1113133475"/>
          <w:placeholder>
            <w:docPart w:val="0EF6C1ABCF064390ABF2BBC5AFE4A180"/>
          </w:placeholder>
        </w:sdtPr>
        <w:sdtEndPr>
          <w:rPr>
            <w:b w:val="0"/>
          </w:rPr>
        </w:sdtEndPr>
        <w:sdtContent>
          <w:tc>
            <w:tcPr>
              <w:tcW w:w="5534" w:type="dxa"/>
              <w:tcMar>
                <w:right w:w="1134" w:type="dxa"/>
              </w:tcMar>
            </w:tcPr>
            <w:p w14:paraId="1F3971F9" w14:textId="77777777" w:rsidR="00B325E3" w:rsidRPr="00B325E3" w:rsidRDefault="00B325E3" w:rsidP="00340DE0">
              <w:pPr>
                <w:pStyle w:val="Sidhuvud"/>
                <w:rPr>
                  <w:b/>
                </w:rPr>
              </w:pPr>
              <w:r w:rsidRPr="00B325E3">
                <w:rPr>
                  <w:b/>
                </w:rPr>
                <w:t>Ministry for Foreign Affairs</w:t>
              </w:r>
            </w:p>
            <w:p w14:paraId="79D613ED" w14:textId="77777777" w:rsidR="00B325E3" w:rsidRPr="00B325E3" w:rsidRDefault="00B325E3" w:rsidP="00340DE0">
              <w:pPr>
                <w:pStyle w:val="Sidhuvud"/>
                <w:rPr>
                  <w:lang w:val="de-DE"/>
                </w:rPr>
              </w:pPr>
            </w:p>
          </w:tc>
        </w:sdtContent>
      </w:sdt>
      <w:sdt>
        <w:sdtPr>
          <w:alias w:val="Recipient"/>
          <w:tag w:val="ccRKShow_Recipient"/>
          <w:id w:val="-934290281"/>
          <w:placeholder>
            <w:docPart w:val="9898AD68E7A34FF9A11E7187333ECD80"/>
          </w:placeholder>
          <w:showingPlcHdr/>
          <w:dataBinding w:prefixMappings="xmlns:ns0='http://lp/documentinfo/RK' " w:xpath="/ns0:DocumentInfo[1]/ns0:BaseInfo[1]/ns0:Recipient[1]" w:storeItemID="{86C73784-574D-49AB-928E-B6F1466613A9}"/>
          <w:text w:multiLine="1"/>
        </w:sdtPr>
        <w:sdtEndPr/>
        <w:sdtContent>
          <w:tc>
            <w:tcPr>
              <w:tcW w:w="3170" w:type="dxa"/>
            </w:tcPr>
            <w:p w14:paraId="24C76D53" w14:textId="77777777" w:rsidR="00B325E3" w:rsidRDefault="00B325E3" w:rsidP="00547B89">
              <w:pPr>
                <w:pStyle w:val="Sidhuvud"/>
              </w:pPr>
              <w:r>
                <w:rPr>
                  <w:rStyle w:val="Platshllartext"/>
                </w:rPr>
                <w:t xml:space="preserve"> </w:t>
              </w:r>
            </w:p>
          </w:tc>
        </w:sdtContent>
      </w:sdt>
      <w:tc>
        <w:tcPr>
          <w:tcW w:w="1134" w:type="dxa"/>
        </w:tcPr>
        <w:p w14:paraId="11B9D74E" w14:textId="77777777" w:rsidR="00B325E3" w:rsidRDefault="00B325E3" w:rsidP="003E6020">
          <w:pPr>
            <w:pStyle w:val="Sidhuvud"/>
          </w:pPr>
        </w:p>
      </w:tc>
    </w:tr>
  </w:tbl>
  <w:p w14:paraId="1BF6C55D" w14:textId="77777777" w:rsidR="008D4508" w:rsidRDefault="008D4508">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9A8D68"/>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F21EFBCC"/>
    <w:lvl w:ilvl="0">
      <w:start w:val="1"/>
      <w:numFmt w:val="decimal"/>
      <w:pStyle w:val="Numreradlista4"/>
      <w:lvlText w:val="%1."/>
      <w:lvlJc w:val="left"/>
      <w:pPr>
        <w:tabs>
          <w:tab w:val="num" w:pos="1209"/>
        </w:tabs>
        <w:ind w:left="1209" w:hanging="360"/>
      </w:pPr>
    </w:lvl>
  </w:abstractNum>
  <w:abstractNum w:abstractNumId="2" w15:restartNumberingAfterBreak="0">
    <w:nsid w:val="FFFFFF7E"/>
    <w:multiLevelType w:val="singleLevel"/>
    <w:tmpl w:val="D6C6E7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80847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C78B090"/>
    <w:lvl w:ilvl="0">
      <w:start w:val="1"/>
      <w:numFmt w:val="bullet"/>
      <w:pStyle w:val="Punktlist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66E7AE"/>
    <w:lvl w:ilvl="0">
      <w:start w:val="1"/>
      <w:numFmt w:val="bullet"/>
      <w:pStyle w:val="Punktlist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BCAF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B47DC8"/>
    <w:lvl w:ilvl="0">
      <w:start w:val="1"/>
      <w:numFmt w:val="bullet"/>
      <w:lvlText w:val="•"/>
      <w:lvlJc w:val="left"/>
      <w:pPr>
        <w:ind w:left="644" w:hanging="360"/>
      </w:pPr>
      <w:rPr>
        <w:rFonts w:ascii="Garamond" w:hAnsi="Garamond" w:hint="default"/>
      </w:rPr>
    </w:lvl>
  </w:abstractNum>
  <w:abstractNum w:abstractNumId="8" w15:restartNumberingAfterBreak="0">
    <w:nsid w:val="FFFFFF88"/>
    <w:multiLevelType w:val="singleLevel"/>
    <w:tmpl w:val="29E6E9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0CD2A6"/>
    <w:lvl w:ilvl="0">
      <w:start w:val="1"/>
      <w:numFmt w:val="bullet"/>
      <w:lvlText w:val="•"/>
      <w:lvlJc w:val="left"/>
      <w:pPr>
        <w:ind w:left="360" w:hanging="360"/>
      </w:pPr>
      <w:rPr>
        <w:rFonts w:ascii="Garamond" w:hAnsi="Garamond" w:hint="default"/>
      </w:rPr>
    </w:lvl>
  </w:abstractNum>
  <w:abstractNum w:abstractNumId="10" w15:restartNumberingAfterBreak="0">
    <w:nsid w:val="01222A43"/>
    <w:multiLevelType w:val="multilevel"/>
    <w:tmpl w:val="186C6512"/>
    <w:styleLink w:val="Strecklistan"/>
    <w:lvl w:ilvl="0">
      <w:start w:val="1"/>
      <w:numFmt w:val="bullet"/>
      <w:pStyle w:val="Strecklista"/>
      <w:lvlText w:val="−"/>
      <w:lvlJc w:val="left"/>
      <w:pPr>
        <w:tabs>
          <w:tab w:val="num" w:pos="425"/>
        </w:tabs>
        <w:ind w:left="425" w:hanging="425"/>
      </w:pPr>
      <w:rPr>
        <w:rFonts w:ascii="Garamond" w:hAnsi="Garamond" w:hint="default"/>
      </w:rPr>
    </w:lvl>
    <w:lvl w:ilvl="1">
      <w:start w:val="1"/>
      <w:numFmt w:val="bullet"/>
      <w:pStyle w:val="Strecklista2"/>
      <w:lvlText w:val="−"/>
      <w:lvlJc w:val="left"/>
      <w:pPr>
        <w:tabs>
          <w:tab w:val="num" w:pos="851"/>
        </w:tabs>
        <w:ind w:left="851" w:hanging="426"/>
      </w:pPr>
      <w:rPr>
        <w:rFonts w:ascii="Garamond" w:hAnsi="Garamond" w:hint="default"/>
      </w:rPr>
    </w:lvl>
    <w:lvl w:ilvl="2">
      <w:start w:val="1"/>
      <w:numFmt w:val="bullet"/>
      <w:pStyle w:val="Strecklista3"/>
      <w:lvlText w:val="−"/>
      <w:lvlJc w:val="left"/>
      <w:pPr>
        <w:tabs>
          <w:tab w:val="num" w:pos="1276"/>
        </w:tabs>
        <w:ind w:left="1276" w:hanging="425"/>
      </w:pPr>
      <w:rPr>
        <w:rFonts w:ascii="Garamond" w:hAnsi="Garamond"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A503F4C"/>
    <w:multiLevelType w:val="multilevel"/>
    <w:tmpl w:val="1A20A4CA"/>
    <w:numStyleLink w:val="RKPunktlista"/>
  </w:abstractNum>
  <w:abstractNum w:abstractNumId="12" w15:restartNumberingAfterBreak="0">
    <w:nsid w:val="0ED533F4"/>
    <w:multiLevelType w:val="multilevel"/>
    <w:tmpl w:val="1B563932"/>
    <w:numStyleLink w:val="RKNumreradlista"/>
  </w:abstractNum>
  <w:abstractNum w:abstractNumId="13" w15:restartNumberingAfterBreak="0">
    <w:nsid w:val="10D15729"/>
    <w:multiLevelType w:val="multilevel"/>
    <w:tmpl w:val="1A20A4CA"/>
    <w:styleLink w:val="RKPunktlista"/>
    <w:lvl w:ilvl="0">
      <w:start w:val="1"/>
      <w:numFmt w:val="bullet"/>
      <w:pStyle w:val="Punktlista"/>
      <w:lvlText w:val="•"/>
      <w:lvlJc w:val="left"/>
      <w:pPr>
        <w:tabs>
          <w:tab w:val="num" w:pos="425"/>
        </w:tabs>
        <w:ind w:left="425" w:hanging="425"/>
      </w:pPr>
      <w:rPr>
        <w:rFonts w:ascii="Garamond" w:hAnsi="Garamond" w:hint="default"/>
      </w:rPr>
    </w:lvl>
    <w:lvl w:ilvl="1">
      <w:start w:val="1"/>
      <w:numFmt w:val="bullet"/>
      <w:pStyle w:val="Punktlista2"/>
      <w:lvlText w:val="o"/>
      <w:lvlJc w:val="left"/>
      <w:pPr>
        <w:tabs>
          <w:tab w:val="num" w:pos="851"/>
        </w:tabs>
        <w:ind w:left="851" w:hanging="426"/>
      </w:pPr>
      <w:rPr>
        <w:rFonts w:ascii="Courier New" w:hAnsi="Courier New" w:hint="default"/>
      </w:rPr>
    </w:lvl>
    <w:lvl w:ilvl="2">
      <w:start w:val="1"/>
      <w:numFmt w:val="bullet"/>
      <w:pStyle w:val="Punktlista3"/>
      <w:lvlText w:val=""/>
      <w:lvlJc w:val="left"/>
      <w:pPr>
        <w:tabs>
          <w:tab w:val="num" w:pos="1276"/>
        </w:tabs>
        <w:ind w:left="1276" w:hanging="425"/>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51B5490"/>
    <w:multiLevelType w:val="multilevel"/>
    <w:tmpl w:val="1B563932"/>
    <w:numStyleLink w:val="RKNumreradlista"/>
  </w:abstractNum>
  <w:abstractNum w:abstractNumId="15" w15:restartNumberingAfterBreak="0">
    <w:nsid w:val="1F88532F"/>
    <w:multiLevelType w:val="multilevel"/>
    <w:tmpl w:val="1B563932"/>
    <w:numStyleLink w:val="RKNumreradlista"/>
  </w:abstractNum>
  <w:abstractNum w:abstractNumId="16" w15:restartNumberingAfterBreak="0">
    <w:nsid w:val="2AB05199"/>
    <w:multiLevelType w:val="multilevel"/>
    <w:tmpl w:val="186C6512"/>
    <w:numStyleLink w:val="Strecklistan"/>
  </w:abstractNum>
  <w:abstractNum w:abstractNumId="17" w15:restartNumberingAfterBreak="0">
    <w:nsid w:val="2BE361F1"/>
    <w:multiLevelType w:val="multilevel"/>
    <w:tmpl w:val="1B563932"/>
    <w:numStyleLink w:val="RKNumreradlista"/>
  </w:abstractNum>
  <w:abstractNum w:abstractNumId="18" w15:restartNumberingAfterBreak="0">
    <w:nsid w:val="2C9B0453"/>
    <w:multiLevelType w:val="multilevel"/>
    <w:tmpl w:val="1A20A4CA"/>
    <w:numStyleLink w:val="RKPunktlista"/>
  </w:abstractNum>
  <w:abstractNum w:abstractNumId="19" w15:restartNumberingAfterBreak="0">
    <w:nsid w:val="2ECF6BA1"/>
    <w:multiLevelType w:val="multilevel"/>
    <w:tmpl w:val="1B563932"/>
    <w:numStyleLink w:val="RKNumreradlista"/>
  </w:abstractNum>
  <w:abstractNum w:abstractNumId="20" w15:restartNumberingAfterBreak="0">
    <w:nsid w:val="2EF23E03"/>
    <w:multiLevelType w:val="hybridMultilevel"/>
    <w:tmpl w:val="C570CB66"/>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1" w15:restartNumberingAfterBreak="0">
    <w:nsid w:val="2F604539"/>
    <w:multiLevelType w:val="multilevel"/>
    <w:tmpl w:val="1B563932"/>
    <w:numStyleLink w:val="RKNumreradlista"/>
  </w:abstractNum>
  <w:abstractNum w:abstractNumId="22" w15:restartNumberingAfterBreak="0">
    <w:nsid w:val="348522EF"/>
    <w:multiLevelType w:val="multilevel"/>
    <w:tmpl w:val="1B563932"/>
    <w:numStyleLink w:val="RKNumreradlista"/>
  </w:abstractNum>
  <w:abstractNum w:abstractNumId="23" w15:restartNumberingAfterBreak="0">
    <w:nsid w:val="38FF55E8"/>
    <w:multiLevelType w:val="multilevel"/>
    <w:tmpl w:val="1B563932"/>
    <w:styleLink w:val="RKNumreradlista"/>
    <w:lvl w:ilvl="0">
      <w:start w:val="1"/>
      <w:numFmt w:val="decimal"/>
      <w:pStyle w:val="Numreradlista"/>
      <w:lvlText w:val="%1"/>
      <w:lvlJc w:val="left"/>
      <w:pPr>
        <w:tabs>
          <w:tab w:val="num" w:pos="425"/>
        </w:tabs>
        <w:ind w:left="425" w:hanging="425"/>
      </w:pPr>
      <w:rPr>
        <w:rFonts w:hint="default"/>
      </w:rPr>
    </w:lvl>
    <w:lvl w:ilvl="1">
      <w:start w:val="1"/>
      <w:numFmt w:val="decimal"/>
      <w:pStyle w:val="Numreradlista2"/>
      <w:lvlText w:val="%1.%2"/>
      <w:lvlJc w:val="left"/>
      <w:pPr>
        <w:tabs>
          <w:tab w:val="num" w:pos="992"/>
        </w:tabs>
        <w:ind w:left="992" w:hanging="567"/>
      </w:pPr>
      <w:rPr>
        <w:rFonts w:hint="default"/>
      </w:rPr>
    </w:lvl>
    <w:lvl w:ilvl="2">
      <w:start w:val="1"/>
      <w:numFmt w:val="decimal"/>
      <w:pStyle w:val="Numreradlista3"/>
      <w:lvlText w:val="%1.%2.%3"/>
      <w:lvlJc w:val="left"/>
      <w:pPr>
        <w:tabs>
          <w:tab w:val="num" w:pos="1701"/>
        </w:tabs>
        <w:ind w:left="1701"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D3D0E02"/>
    <w:multiLevelType w:val="multilevel"/>
    <w:tmpl w:val="1B563932"/>
    <w:numStyleLink w:val="RKNumreradlista"/>
  </w:abstractNum>
  <w:abstractNum w:abstractNumId="25" w15:restartNumberingAfterBreak="0">
    <w:nsid w:val="3F3A62C3"/>
    <w:multiLevelType w:val="multilevel"/>
    <w:tmpl w:val="608445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0D72C2F"/>
    <w:multiLevelType w:val="multilevel"/>
    <w:tmpl w:val="E2FEA49E"/>
    <w:styleLink w:val="RKNumreraderubriker"/>
    <w:lvl w:ilvl="0">
      <w:start w:val="1"/>
      <w:numFmt w:val="decimal"/>
      <w:pStyle w:val="Rubrik1"/>
      <w:suff w:val="nothing"/>
      <w:lvlText w:val="%1.   "/>
      <w:lvlJc w:val="left"/>
      <w:pPr>
        <w:ind w:left="0" w:firstLine="0"/>
      </w:pPr>
      <w:rPr>
        <w:rFonts w:hint="default"/>
      </w:rPr>
    </w:lvl>
    <w:lvl w:ilvl="1">
      <w:start w:val="1"/>
      <w:numFmt w:val="decimal"/>
      <w:pStyle w:val="Rubrik2"/>
      <w:suff w:val="nothing"/>
      <w:lvlText w:val="%1.%2   "/>
      <w:lvlJc w:val="left"/>
      <w:pPr>
        <w:ind w:left="0" w:firstLine="0"/>
      </w:pPr>
      <w:rPr>
        <w:rFonts w:hint="default"/>
      </w:rPr>
    </w:lvl>
    <w:lvl w:ilvl="2">
      <w:start w:val="1"/>
      <w:numFmt w:val="decimal"/>
      <w:pStyle w:val="Rubrik3"/>
      <w:suff w:val="nothing"/>
      <w:lvlText w:val="%1.%2.%3   "/>
      <w:lvlJc w:val="left"/>
      <w:pPr>
        <w:ind w:left="0" w:firstLine="0"/>
      </w:pPr>
      <w:rPr>
        <w:rFonts w:hint="default"/>
      </w:rPr>
    </w:lvl>
    <w:lvl w:ilvl="3">
      <w:start w:val="1"/>
      <w:numFmt w:val="decimal"/>
      <w:pStyle w:val="Rubrik4"/>
      <w:suff w:val="nothing"/>
      <w:lvlText w:val="%1.%2.%3.%4   "/>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270774A"/>
    <w:multiLevelType w:val="multilevel"/>
    <w:tmpl w:val="1B563932"/>
    <w:numStyleLink w:val="RKNumreradlista"/>
  </w:abstractNum>
  <w:abstractNum w:abstractNumId="28" w15:restartNumberingAfterBreak="0">
    <w:nsid w:val="4C84297C"/>
    <w:multiLevelType w:val="multilevel"/>
    <w:tmpl w:val="1B563932"/>
    <w:numStyleLink w:val="RKNumreradlista"/>
  </w:abstractNum>
  <w:abstractNum w:abstractNumId="29" w15:restartNumberingAfterBreak="0">
    <w:nsid w:val="4D904BDB"/>
    <w:multiLevelType w:val="multilevel"/>
    <w:tmpl w:val="1B563932"/>
    <w:numStyleLink w:val="RKNumreradlista"/>
  </w:abstractNum>
  <w:abstractNum w:abstractNumId="30" w15:restartNumberingAfterBreak="0">
    <w:nsid w:val="4DAD38FF"/>
    <w:multiLevelType w:val="multilevel"/>
    <w:tmpl w:val="1B563932"/>
    <w:numStyleLink w:val="RKNumreradlista"/>
  </w:abstractNum>
  <w:abstractNum w:abstractNumId="31" w15:restartNumberingAfterBreak="0">
    <w:nsid w:val="53A05A92"/>
    <w:multiLevelType w:val="multilevel"/>
    <w:tmpl w:val="1B563932"/>
    <w:numStyleLink w:val="RKNumreradlista"/>
  </w:abstractNum>
  <w:abstractNum w:abstractNumId="32" w15:restartNumberingAfterBreak="0">
    <w:nsid w:val="5C6843F9"/>
    <w:multiLevelType w:val="multilevel"/>
    <w:tmpl w:val="1A20A4CA"/>
    <w:numStyleLink w:val="RKPunktlista"/>
  </w:abstractNum>
  <w:abstractNum w:abstractNumId="33" w15:restartNumberingAfterBreak="0">
    <w:nsid w:val="61AC437A"/>
    <w:multiLevelType w:val="multilevel"/>
    <w:tmpl w:val="E2FEA49E"/>
    <w:numStyleLink w:val="RKNumreraderubriker"/>
  </w:abstractNum>
  <w:abstractNum w:abstractNumId="34" w15:restartNumberingAfterBreak="0">
    <w:nsid w:val="64780D1B"/>
    <w:multiLevelType w:val="multilevel"/>
    <w:tmpl w:val="1B563932"/>
    <w:numStyleLink w:val="RKNumreradlista"/>
  </w:abstractNum>
  <w:abstractNum w:abstractNumId="35" w15:restartNumberingAfterBreak="0">
    <w:nsid w:val="664239C2"/>
    <w:multiLevelType w:val="multilevel"/>
    <w:tmpl w:val="1A20A4CA"/>
    <w:numStyleLink w:val="RKPunktlista"/>
  </w:abstractNum>
  <w:abstractNum w:abstractNumId="36" w15:restartNumberingAfterBreak="0">
    <w:nsid w:val="6AA87A6A"/>
    <w:multiLevelType w:val="multilevel"/>
    <w:tmpl w:val="186C6512"/>
    <w:numStyleLink w:val="Strecklistan"/>
  </w:abstractNum>
  <w:abstractNum w:abstractNumId="37" w15:restartNumberingAfterBreak="0">
    <w:nsid w:val="6D8C68B4"/>
    <w:multiLevelType w:val="multilevel"/>
    <w:tmpl w:val="1B563932"/>
    <w:numStyleLink w:val="RKNumreradlista"/>
  </w:abstractNum>
  <w:abstractNum w:abstractNumId="38" w15:restartNumberingAfterBreak="0">
    <w:nsid w:val="6EBB50B0"/>
    <w:multiLevelType w:val="hybridMultilevel"/>
    <w:tmpl w:val="13EA7E04"/>
    <w:lvl w:ilvl="0" w:tplc="C19AAA56">
      <w:start w:val="1"/>
      <w:numFmt w:val="bullet"/>
      <w:lvlText w:val="−"/>
      <w:lvlJc w:val="left"/>
      <w:pPr>
        <w:ind w:left="720" w:hanging="360"/>
      </w:pPr>
      <w:rPr>
        <w:rFonts w:ascii="Garamond" w:hAnsi="Garamond"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74466A28"/>
    <w:multiLevelType w:val="multilevel"/>
    <w:tmpl w:val="1A20A4CA"/>
    <w:numStyleLink w:val="RKPunktlista"/>
  </w:abstractNum>
  <w:abstractNum w:abstractNumId="40" w15:restartNumberingAfterBreak="0">
    <w:nsid w:val="76322898"/>
    <w:multiLevelType w:val="multilevel"/>
    <w:tmpl w:val="186C6512"/>
    <w:numStyleLink w:val="Strecklistan"/>
  </w:abstractNum>
  <w:num w:numId="1">
    <w:abstractNumId w:val="26"/>
  </w:num>
  <w:num w:numId="2">
    <w:abstractNumId w:val="33"/>
  </w:num>
  <w:num w:numId="3">
    <w:abstractNumId w:val="8"/>
  </w:num>
  <w:num w:numId="4">
    <w:abstractNumId w:val="3"/>
  </w:num>
  <w:num w:numId="5">
    <w:abstractNumId w:val="9"/>
  </w:num>
  <w:num w:numId="6">
    <w:abstractNumId w:val="7"/>
  </w:num>
  <w:num w:numId="7">
    <w:abstractNumId w:val="23"/>
  </w:num>
  <w:num w:numId="8">
    <w:abstractNumId w:val="21"/>
  </w:num>
  <w:num w:numId="9">
    <w:abstractNumId w:val="12"/>
  </w:num>
  <w:num w:numId="10">
    <w:abstractNumId w:val="17"/>
  </w:num>
  <w:num w:numId="11">
    <w:abstractNumId w:val="22"/>
  </w:num>
  <w:num w:numId="12">
    <w:abstractNumId w:val="38"/>
  </w:num>
  <w:num w:numId="13">
    <w:abstractNumId w:val="31"/>
  </w:num>
  <w:num w:numId="14">
    <w:abstractNumId w:val="13"/>
  </w:num>
  <w:num w:numId="15">
    <w:abstractNumId w:val="11"/>
  </w:num>
  <w:num w:numId="16">
    <w:abstractNumId w:val="35"/>
  </w:num>
  <w:num w:numId="17">
    <w:abstractNumId w:val="32"/>
  </w:num>
  <w:num w:numId="18">
    <w:abstractNumId w:val="10"/>
  </w:num>
  <w:num w:numId="19">
    <w:abstractNumId w:val="2"/>
  </w:num>
  <w:num w:numId="20">
    <w:abstractNumId w:val="6"/>
  </w:num>
  <w:num w:numId="21">
    <w:abstractNumId w:val="19"/>
  </w:num>
  <w:num w:numId="22">
    <w:abstractNumId w:val="14"/>
  </w:num>
  <w:num w:numId="23">
    <w:abstractNumId w:val="28"/>
  </w:num>
  <w:num w:numId="24">
    <w:abstractNumId w:val="29"/>
  </w:num>
  <w:num w:numId="25">
    <w:abstractNumId w:val="39"/>
  </w:num>
  <w:num w:numId="26">
    <w:abstractNumId w:val="24"/>
  </w:num>
  <w:num w:numId="27">
    <w:abstractNumId w:val="36"/>
  </w:num>
  <w:num w:numId="28">
    <w:abstractNumId w:val="18"/>
  </w:num>
  <w:num w:numId="29">
    <w:abstractNumId w:val="16"/>
  </w:num>
  <w:num w:numId="30">
    <w:abstractNumId w:val="37"/>
  </w:num>
  <w:num w:numId="31">
    <w:abstractNumId w:val="15"/>
  </w:num>
  <w:num w:numId="32">
    <w:abstractNumId w:val="30"/>
  </w:num>
  <w:num w:numId="33">
    <w:abstractNumId w:val="34"/>
  </w:num>
  <w:num w:numId="34">
    <w:abstractNumId w:val="40"/>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5"/>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0"/>
  </w:num>
  <w:num w:numId="42">
    <w:abstractNumId w:val="5"/>
  </w:num>
  <w:num w:numId="43">
    <w:abstractNumId w:val="4"/>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trackRevisions/>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5E3"/>
    <w:rsid w:val="00000290"/>
    <w:rsid w:val="00001068"/>
    <w:rsid w:val="0000412C"/>
    <w:rsid w:val="00004D5C"/>
    <w:rsid w:val="00005F68"/>
    <w:rsid w:val="00006CA7"/>
    <w:rsid w:val="000128EB"/>
    <w:rsid w:val="00012B00"/>
    <w:rsid w:val="00014EF6"/>
    <w:rsid w:val="00016730"/>
    <w:rsid w:val="00017197"/>
    <w:rsid w:val="0001725B"/>
    <w:rsid w:val="000203B0"/>
    <w:rsid w:val="000205ED"/>
    <w:rsid w:val="000241FA"/>
    <w:rsid w:val="00025992"/>
    <w:rsid w:val="00026711"/>
    <w:rsid w:val="0002708E"/>
    <w:rsid w:val="0002763D"/>
    <w:rsid w:val="0003679E"/>
    <w:rsid w:val="00041EDC"/>
    <w:rsid w:val="0004352E"/>
    <w:rsid w:val="00051341"/>
    <w:rsid w:val="00053CAA"/>
    <w:rsid w:val="00055875"/>
    <w:rsid w:val="00057DF2"/>
    <w:rsid w:val="00057FE0"/>
    <w:rsid w:val="000620FD"/>
    <w:rsid w:val="00063DCB"/>
    <w:rsid w:val="000647D2"/>
    <w:rsid w:val="000656A1"/>
    <w:rsid w:val="00066BC9"/>
    <w:rsid w:val="0007033C"/>
    <w:rsid w:val="000707E9"/>
    <w:rsid w:val="00072C86"/>
    <w:rsid w:val="00072FFC"/>
    <w:rsid w:val="00073B75"/>
    <w:rsid w:val="000757FC"/>
    <w:rsid w:val="00076667"/>
    <w:rsid w:val="00080631"/>
    <w:rsid w:val="00082374"/>
    <w:rsid w:val="000862E0"/>
    <w:rsid w:val="000873C3"/>
    <w:rsid w:val="00093408"/>
    <w:rsid w:val="00093BBF"/>
    <w:rsid w:val="0009435C"/>
    <w:rsid w:val="000A13CA"/>
    <w:rsid w:val="000A456A"/>
    <w:rsid w:val="000A5E43"/>
    <w:rsid w:val="000B56A9"/>
    <w:rsid w:val="000C61D1"/>
    <w:rsid w:val="000D31A9"/>
    <w:rsid w:val="000D370F"/>
    <w:rsid w:val="000D5449"/>
    <w:rsid w:val="000D7110"/>
    <w:rsid w:val="000E12D9"/>
    <w:rsid w:val="000E431B"/>
    <w:rsid w:val="000E59A9"/>
    <w:rsid w:val="000E638A"/>
    <w:rsid w:val="000E6472"/>
    <w:rsid w:val="000F00B8"/>
    <w:rsid w:val="000F1EA7"/>
    <w:rsid w:val="000F2084"/>
    <w:rsid w:val="000F2A8A"/>
    <w:rsid w:val="000F3A92"/>
    <w:rsid w:val="000F6462"/>
    <w:rsid w:val="001012F1"/>
    <w:rsid w:val="00101DE6"/>
    <w:rsid w:val="001055DA"/>
    <w:rsid w:val="00106F29"/>
    <w:rsid w:val="00113168"/>
    <w:rsid w:val="0011413E"/>
    <w:rsid w:val="00116BC4"/>
    <w:rsid w:val="0012033A"/>
    <w:rsid w:val="00121002"/>
    <w:rsid w:val="00121EA2"/>
    <w:rsid w:val="00121FFC"/>
    <w:rsid w:val="00122D16"/>
    <w:rsid w:val="0012582E"/>
    <w:rsid w:val="00125B5E"/>
    <w:rsid w:val="00126E6B"/>
    <w:rsid w:val="00130EC3"/>
    <w:rsid w:val="001318F5"/>
    <w:rsid w:val="001331B1"/>
    <w:rsid w:val="00134837"/>
    <w:rsid w:val="00135111"/>
    <w:rsid w:val="001428E2"/>
    <w:rsid w:val="0016294F"/>
    <w:rsid w:val="00167FA8"/>
    <w:rsid w:val="0017099B"/>
    <w:rsid w:val="00170CE4"/>
    <w:rsid w:val="00170E3E"/>
    <w:rsid w:val="0017300E"/>
    <w:rsid w:val="00173126"/>
    <w:rsid w:val="00176A26"/>
    <w:rsid w:val="001774F8"/>
    <w:rsid w:val="00180BE1"/>
    <w:rsid w:val="001813DF"/>
    <w:rsid w:val="001857B5"/>
    <w:rsid w:val="00187E1F"/>
    <w:rsid w:val="0019051C"/>
    <w:rsid w:val="0019127B"/>
    <w:rsid w:val="00192350"/>
    <w:rsid w:val="00192E34"/>
    <w:rsid w:val="0019308B"/>
    <w:rsid w:val="001941B9"/>
    <w:rsid w:val="00196C02"/>
    <w:rsid w:val="00197A8A"/>
    <w:rsid w:val="001A1B33"/>
    <w:rsid w:val="001A2A61"/>
    <w:rsid w:val="001A4135"/>
    <w:rsid w:val="001B4824"/>
    <w:rsid w:val="001C1C7D"/>
    <w:rsid w:val="001C4980"/>
    <w:rsid w:val="001C5DC9"/>
    <w:rsid w:val="001C6B85"/>
    <w:rsid w:val="001C71A9"/>
    <w:rsid w:val="001D12FC"/>
    <w:rsid w:val="001D512F"/>
    <w:rsid w:val="001E0BD5"/>
    <w:rsid w:val="001E1A13"/>
    <w:rsid w:val="001E20CC"/>
    <w:rsid w:val="001E3D83"/>
    <w:rsid w:val="001E5DF7"/>
    <w:rsid w:val="001E6477"/>
    <w:rsid w:val="001E72EE"/>
    <w:rsid w:val="001F0629"/>
    <w:rsid w:val="001F0736"/>
    <w:rsid w:val="001F4302"/>
    <w:rsid w:val="001F50BE"/>
    <w:rsid w:val="001F525B"/>
    <w:rsid w:val="001F6BBE"/>
    <w:rsid w:val="00201498"/>
    <w:rsid w:val="00204079"/>
    <w:rsid w:val="002102FD"/>
    <w:rsid w:val="002116FE"/>
    <w:rsid w:val="00211B4E"/>
    <w:rsid w:val="00213204"/>
    <w:rsid w:val="00213258"/>
    <w:rsid w:val="002161F5"/>
    <w:rsid w:val="0021657C"/>
    <w:rsid w:val="0022187E"/>
    <w:rsid w:val="00222258"/>
    <w:rsid w:val="00223AD6"/>
    <w:rsid w:val="0022666A"/>
    <w:rsid w:val="00227E43"/>
    <w:rsid w:val="002315F5"/>
    <w:rsid w:val="00232EC3"/>
    <w:rsid w:val="00233D52"/>
    <w:rsid w:val="00237147"/>
    <w:rsid w:val="00242AD1"/>
    <w:rsid w:val="0024412C"/>
    <w:rsid w:val="00260D2D"/>
    <w:rsid w:val="00261975"/>
    <w:rsid w:val="00264503"/>
    <w:rsid w:val="00271D00"/>
    <w:rsid w:val="00274AA3"/>
    <w:rsid w:val="00275872"/>
    <w:rsid w:val="00281106"/>
    <w:rsid w:val="00282263"/>
    <w:rsid w:val="00282417"/>
    <w:rsid w:val="00282D27"/>
    <w:rsid w:val="00287F0D"/>
    <w:rsid w:val="00292420"/>
    <w:rsid w:val="00296B7A"/>
    <w:rsid w:val="002974DC"/>
    <w:rsid w:val="002A0CB3"/>
    <w:rsid w:val="002A39EF"/>
    <w:rsid w:val="002A6820"/>
    <w:rsid w:val="002B00E5"/>
    <w:rsid w:val="002B6849"/>
    <w:rsid w:val="002C1D37"/>
    <w:rsid w:val="002C2A30"/>
    <w:rsid w:val="002C4348"/>
    <w:rsid w:val="002C476F"/>
    <w:rsid w:val="002C5B48"/>
    <w:rsid w:val="002D014F"/>
    <w:rsid w:val="002D2647"/>
    <w:rsid w:val="002D4298"/>
    <w:rsid w:val="002D4829"/>
    <w:rsid w:val="002D6541"/>
    <w:rsid w:val="002E150B"/>
    <w:rsid w:val="002E2C89"/>
    <w:rsid w:val="002E3609"/>
    <w:rsid w:val="002E4D3F"/>
    <w:rsid w:val="002E5668"/>
    <w:rsid w:val="002E61A5"/>
    <w:rsid w:val="002F1E5B"/>
    <w:rsid w:val="002F3675"/>
    <w:rsid w:val="002F59E0"/>
    <w:rsid w:val="002F66A6"/>
    <w:rsid w:val="00300342"/>
    <w:rsid w:val="003050DB"/>
    <w:rsid w:val="00310561"/>
    <w:rsid w:val="00311D8C"/>
    <w:rsid w:val="0031273D"/>
    <w:rsid w:val="003128E2"/>
    <w:rsid w:val="003153D9"/>
    <w:rsid w:val="00321621"/>
    <w:rsid w:val="00323EF7"/>
    <w:rsid w:val="003240E1"/>
    <w:rsid w:val="00326C03"/>
    <w:rsid w:val="00327474"/>
    <w:rsid w:val="003277B5"/>
    <w:rsid w:val="003342B4"/>
    <w:rsid w:val="00340DE0"/>
    <w:rsid w:val="00341F47"/>
    <w:rsid w:val="00342327"/>
    <w:rsid w:val="0034250B"/>
    <w:rsid w:val="00344234"/>
    <w:rsid w:val="0034750A"/>
    <w:rsid w:val="00347C69"/>
    <w:rsid w:val="00347E11"/>
    <w:rsid w:val="003503DD"/>
    <w:rsid w:val="00350696"/>
    <w:rsid w:val="00350C92"/>
    <w:rsid w:val="003542C5"/>
    <w:rsid w:val="00365461"/>
    <w:rsid w:val="00370311"/>
    <w:rsid w:val="00380663"/>
    <w:rsid w:val="003853E3"/>
    <w:rsid w:val="0038587E"/>
    <w:rsid w:val="00392ED4"/>
    <w:rsid w:val="00393680"/>
    <w:rsid w:val="00394D4C"/>
    <w:rsid w:val="00395D9F"/>
    <w:rsid w:val="00397242"/>
    <w:rsid w:val="003A1315"/>
    <w:rsid w:val="003A2E73"/>
    <w:rsid w:val="003A3071"/>
    <w:rsid w:val="003A3A54"/>
    <w:rsid w:val="003A5969"/>
    <w:rsid w:val="003A5C58"/>
    <w:rsid w:val="003B0C81"/>
    <w:rsid w:val="003C36FA"/>
    <w:rsid w:val="003C7BE0"/>
    <w:rsid w:val="003D0DD3"/>
    <w:rsid w:val="003D17EF"/>
    <w:rsid w:val="003D3535"/>
    <w:rsid w:val="003D4246"/>
    <w:rsid w:val="003D4CA1"/>
    <w:rsid w:val="003D4D9F"/>
    <w:rsid w:val="003D7B03"/>
    <w:rsid w:val="003E30BD"/>
    <w:rsid w:val="003E38CE"/>
    <w:rsid w:val="003E5A50"/>
    <w:rsid w:val="003E6020"/>
    <w:rsid w:val="003E7CA0"/>
    <w:rsid w:val="003F1F1F"/>
    <w:rsid w:val="003F299F"/>
    <w:rsid w:val="003F2F1D"/>
    <w:rsid w:val="003F59B4"/>
    <w:rsid w:val="003F6B92"/>
    <w:rsid w:val="004008FB"/>
    <w:rsid w:val="0040090E"/>
    <w:rsid w:val="00403D11"/>
    <w:rsid w:val="00404DB4"/>
    <w:rsid w:val="004060B1"/>
    <w:rsid w:val="0041093C"/>
    <w:rsid w:val="0041223B"/>
    <w:rsid w:val="004137EE"/>
    <w:rsid w:val="00413A4E"/>
    <w:rsid w:val="00415163"/>
    <w:rsid w:val="00415273"/>
    <w:rsid w:val="004157BE"/>
    <w:rsid w:val="0042068E"/>
    <w:rsid w:val="00422030"/>
    <w:rsid w:val="00422A7F"/>
    <w:rsid w:val="00426213"/>
    <w:rsid w:val="00431A7B"/>
    <w:rsid w:val="0043623F"/>
    <w:rsid w:val="00437459"/>
    <w:rsid w:val="00441D70"/>
    <w:rsid w:val="004425C2"/>
    <w:rsid w:val="004451EF"/>
    <w:rsid w:val="00445604"/>
    <w:rsid w:val="00446BAE"/>
    <w:rsid w:val="004508BA"/>
    <w:rsid w:val="004557F3"/>
    <w:rsid w:val="0045607E"/>
    <w:rsid w:val="00456DC3"/>
    <w:rsid w:val="0046337E"/>
    <w:rsid w:val="00464CA1"/>
    <w:rsid w:val="004660C8"/>
    <w:rsid w:val="00467DEF"/>
    <w:rsid w:val="00472EBA"/>
    <w:rsid w:val="004735B6"/>
    <w:rsid w:val="004735F0"/>
    <w:rsid w:val="004745D7"/>
    <w:rsid w:val="00474676"/>
    <w:rsid w:val="0047511B"/>
    <w:rsid w:val="00480A8A"/>
    <w:rsid w:val="00480EC3"/>
    <w:rsid w:val="00481445"/>
    <w:rsid w:val="0048317E"/>
    <w:rsid w:val="00485601"/>
    <w:rsid w:val="004865B8"/>
    <w:rsid w:val="00486C0D"/>
    <w:rsid w:val="004911D9"/>
    <w:rsid w:val="00491796"/>
    <w:rsid w:val="00493416"/>
    <w:rsid w:val="0049768A"/>
    <w:rsid w:val="004A33C6"/>
    <w:rsid w:val="004A66B1"/>
    <w:rsid w:val="004A7DC4"/>
    <w:rsid w:val="004B1E7B"/>
    <w:rsid w:val="004B3029"/>
    <w:rsid w:val="004B352B"/>
    <w:rsid w:val="004B35E7"/>
    <w:rsid w:val="004B63BF"/>
    <w:rsid w:val="004B66DA"/>
    <w:rsid w:val="004B696B"/>
    <w:rsid w:val="004B7DFF"/>
    <w:rsid w:val="004C3A3F"/>
    <w:rsid w:val="004C52AA"/>
    <w:rsid w:val="004C5686"/>
    <w:rsid w:val="004C70EE"/>
    <w:rsid w:val="004D766C"/>
    <w:rsid w:val="004E0FA8"/>
    <w:rsid w:val="004E1DE3"/>
    <w:rsid w:val="004E251B"/>
    <w:rsid w:val="004E25CD"/>
    <w:rsid w:val="004E2A4B"/>
    <w:rsid w:val="004E4419"/>
    <w:rsid w:val="004E6D22"/>
    <w:rsid w:val="004F0448"/>
    <w:rsid w:val="004F1EA0"/>
    <w:rsid w:val="004F4021"/>
    <w:rsid w:val="004F5640"/>
    <w:rsid w:val="004F6525"/>
    <w:rsid w:val="004F6FE2"/>
    <w:rsid w:val="004F79F2"/>
    <w:rsid w:val="005011D9"/>
    <w:rsid w:val="0050238B"/>
    <w:rsid w:val="00505905"/>
    <w:rsid w:val="00511A1B"/>
    <w:rsid w:val="00511A68"/>
    <w:rsid w:val="00513E7D"/>
    <w:rsid w:val="00514A67"/>
    <w:rsid w:val="00520A46"/>
    <w:rsid w:val="00521192"/>
    <w:rsid w:val="0052127C"/>
    <w:rsid w:val="00526AEB"/>
    <w:rsid w:val="005302E0"/>
    <w:rsid w:val="00544738"/>
    <w:rsid w:val="005456E4"/>
    <w:rsid w:val="00547B89"/>
    <w:rsid w:val="00551027"/>
    <w:rsid w:val="005568AF"/>
    <w:rsid w:val="00556AF5"/>
    <w:rsid w:val="005606BC"/>
    <w:rsid w:val="00563E73"/>
    <w:rsid w:val="0056426C"/>
    <w:rsid w:val="00565792"/>
    <w:rsid w:val="00567799"/>
    <w:rsid w:val="005710DE"/>
    <w:rsid w:val="00571A0B"/>
    <w:rsid w:val="00573DFD"/>
    <w:rsid w:val="005747D0"/>
    <w:rsid w:val="005827D5"/>
    <w:rsid w:val="00582918"/>
    <w:rsid w:val="005849E3"/>
    <w:rsid w:val="005850D7"/>
    <w:rsid w:val="0058522F"/>
    <w:rsid w:val="00585282"/>
    <w:rsid w:val="00586266"/>
    <w:rsid w:val="0058703B"/>
    <w:rsid w:val="005870D7"/>
    <w:rsid w:val="00595EDE"/>
    <w:rsid w:val="00596E2B"/>
    <w:rsid w:val="005A0CBA"/>
    <w:rsid w:val="005A2022"/>
    <w:rsid w:val="005A3272"/>
    <w:rsid w:val="005A5193"/>
    <w:rsid w:val="005A6034"/>
    <w:rsid w:val="005A7AC1"/>
    <w:rsid w:val="005B115A"/>
    <w:rsid w:val="005B537F"/>
    <w:rsid w:val="005C120D"/>
    <w:rsid w:val="005C15B3"/>
    <w:rsid w:val="005C6F80"/>
    <w:rsid w:val="005D07C2"/>
    <w:rsid w:val="005E2F29"/>
    <w:rsid w:val="005E400D"/>
    <w:rsid w:val="005E4E79"/>
    <w:rsid w:val="005E5CE7"/>
    <w:rsid w:val="005E790C"/>
    <w:rsid w:val="005F08C5"/>
    <w:rsid w:val="00604782"/>
    <w:rsid w:val="00605718"/>
    <w:rsid w:val="00605C66"/>
    <w:rsid w:val="00606310"/>
    <w:rsid w:val="00607814"/>
    <w:rsid w:val="00610D87"/>
    <w:rsid w:val="00610E88"/>
    <w:rsid w:val="006175D7"/>
    <w:rsid w:val="006208E5"/>
    <w:rsid w:val="00622BAB"/>
    <w:rsid w:val="006273E4"/>
    <w:rsid w:val="00631F82"/>
    <w:rsid w:val="00633B59"/>
    <w:rsid w:val="00634EF4"/>
    <w:rsid w:val="006357D0"/>
    <w:rsid w:val="006358C8"/>
    <w:rsid w:val="0064133A"/>
    <w:rsid w:val="006416D1"/>
    <w:rsid w:val="00647FD7"/>
    <w:rsid w:val="00650080"/>
    <w:rsid w:val="00651F17"/>
    <w:rsid w:val="0065382D"/>
    <w:rsid w:val="00654B4D"/>
    <w:rsid w:val="0065559D"/>
    <w:rsid w:val="00655A40"/>
    <w:rsid w:val="00660D84"/>
    <w:rsid w:val="0066133A"/>
    <w:rsid w:val="00663196"/>
    <w:rsid w:val="0066378C"/>
    <w:rsid w:val="006700F0"/>
    <w:rsid w:val="006706EA"/>
    <w:rsid w:val="00670A48"/>
    <w:rsid w:val="00672F6F"/>
    <w:rsid w:val="00674C2F"/>
    <w:rsid w:val="00674C8B"/>
    <w:rsid w:val="00685C94"/>
    <w:rsid w:val="00691AEE"/>
    <w:rsid w:val="0069523C"/>
    <w:rsid w:val="006962CA"/>
    <w:rsid w:val="00696A95"/>
    <w:rsid w:val="006A09DA"/>
    <w:rsid w:val="006A1835"/>
    <w:rsid w:val="006A2625"/>
    <w:rsid w:val="006B4A30"/>
    <w:rsid w:val="006B7569"/>
    <w:rsid w:val="006C28EE"/>
    <w:rsid w:val="006C4FF1"/>
    <w:rsid w:val="006D2998"/>
    <w:rsid w:val="006D3188"/>
    <w:rsid w:val="006D5159"/>
    <w:rsid w:val="006D6779"/>
    <w:rsid w:val="006E08FC"/>
    <w:rsid w:val="006F2588"/>
    <w:rsid w:val="006F71B3"/>
    <w:rsid w:val="00710A6C"/>
    <w:rsid w:val="00710D98"/>
    <w:rsid w:val="00711CE9"/>
    <w:rsid w:val="00712266"/>
    <w:rsid w:val="00712593"/>
    <w:rsid w:val="00712D82"/>
    <w:rsid w:val="00716E22"/>
    <w:rsid w:val="007171AB"/>
    <w:rsid w:val="007213D0"/>
    <w:rsid w:val="007219C0"/>
    <w:rsid w:val="00732599"/>
    <w:rsid w:val="00743E09"/>
    <w:rsid w:val="00744FCC"/>
    <w:rsid w:val="00747B9C"/>
    <w:rsid w:val="00750C93"/>
    <w:rsid w:val="00754E24"/>
    <w:rsid w:val="00757B3B"/>
    <w:rsid w:val="007618C5"/>
    <w:rsid w:val="00764FA6"/>
    <w:rsid w:val="00765294"/>
    <w:rsid w:val="00771904"/>
    <w:rsid w:val="00773075"/>
    <w:rsid w:val="00773F36"/>
    <w:rsid w:val="00775BF6"/>
    <w:rsid w:val="00776254"/>
    <w:rsid w:val="007769FC"/>
    <w:rsid w:val="00777CFF"/>
    <w:rsid w:val="007815BC"/>
    <w:rsid w:val="00782B3F"/>
    <w:rsid w:val="00782E3C"/>
    <w:rsid w:val="007900CC"/>
    <w:rsid w:val="0079641B"/>
    <w:rsid w:val="00797A90"/>
    <w:rsid w:val="007A1856"/>
    <w:rsid w:val="007A1887"/>
    <w:rsid w:val="007A629C"/>
    <w:rsid w:val="007A6348"/>
    <w:rsid w:val="007B023C"/>
    <w:rsid w:val="007B03CC"/>
    <w:rsid w:val="007B2F08"/>
    <w:rsid w:val="007C44FF"/>
    <w:rsid w:val="007C6456"/>
    <w:rsid w:val="007C7BDB"/>
    <w:rsid w:val="007D2FF5"/>
    <w:rsid w:val="007D4BCF"/>
    <w:rsid w:val="007D73AB"/>
    <w:rsid w:val="007D790E"/>
    <w:rsid w:val="007E2712"/>
    <w:rsid w:val="007E4A9C"/>
    <w:rsid w:val="007E5516"/>
    <w:rsid w:val="007E7EE2"/>
    <w:rsid w:val="007F06CA"/>
    <w:rsid w:val="007F61D0"/>
    <w:rsid w:val="0080228F"/>
    <w:rsid w:val="00804C1B"/>
    <w:rsid w:val="0080595A"/>
    <w:rsid w:val="0080608A"/>
    <w:rsid w:val="008150A6"/>
    <w:rsid w:val="00817098"/>
    <w:rsid w:val="008178E6"/>
    <w:rsid w:val="0082249C"/>
    <w:rsid w:val="00824CCE"/>
    <w:rsid w:val="00830B7B"/>
    <w:rsid w:val="00832661"/>
    <w:rsid w:val="008349AA"/>
    <w:rsid w:val="008375D5"/>
    <w:rsid w:val="00841486"/>
    <w:rsid w:val="00842BC9"/>
    <w:rsid w:val="008431AF"/>
    <w:rsid w:val="0084476E"/>
    <w:rsid w:val="008504F6"/>
    <w:rsid w:val="0085240E"/>
    <w:rsid w:val="00852484"/>
    <w:rsid w:val="008573B9"/>
    <w:rsid w:val="0085782D"/>
    <w:rsid w:val="00863BB7"/>
    <w:rsid w:val="008730FD"/>
    <w:rsid w:val="00873DA1"/>
    <w:rsid w:val="00875DDD"/>
    <w:rsid w:val="00881BC6"/>
    <w:rsid w:val="008860CC"/>
    <w:rsid w:val="00886EEE"/>
    <w:rsid w:val="00887F86"/>
    <w:rsid w:val="00890876"/>
    <w:rsid w:val="00891929"/>
    <w:rsid w:val="00893029"/>
    <w:rsid w:val="0089514A"/>
    <w:rsid w:val="00895C2A"/>
    <w:rsid w:val="008A03E9"/>
    <w:rsid w:val="008A0A0D"/>
    <w:rsid w:val="008A3961"/>
    <w:rsid w:val="008A4CEA"/>
    <w:rsid w:val="008A549A"/>
    <w:rsid w:val="008A7506"/>
    <w:rsid w:val="008B1603"/>
    <w:rsid w:val="008B20ED"/>
    <w:rsid w:val="008B6135"/>
    <w:rsid w:val="008B7BEB"/>
    <w:rsid w:val="008C02B8"/>
    <w:rsid w:val="008C4538"/>
    <w:rsid w:val="008C562B"/>
    <w:rsid w:val="008C6717"/>
    <w:rsid w:val="008D0305"/>
    <w:rsid w:val="008D0A21"/>
    <w:rsid w:val="008D2D6B"/>
    <w:rsid w:val="008D3090"/>
    <w:rsid w:val="008D4306"/>
    <w:rsid w:val="008D4508"/>
    <w:rsid w:val="008D4DC4"/>
    <w:rsid w:val="008D7CAF"/>
    <w:rsid w:val="008E02EE"/>
    <w:rsid w:val="008E65A8"/>
    <w:rsid w:val="008E77D6"/>
    <w:rsid w:val="009036E7"/>
    <w:rsid w:val="0090605F"/>
    <w:rsid w:val="0091053B"/>
    <w:rsid w:val="00912158"/>
    <w:rsid w:val="00912945"/>
    <w:rsid w:val="009144EE"/>
    <w:rsid w:val="00915D4C"/>
    <w:rsid w:val="009279B2"/>
    <w:rsid w:val="00935814"/>
    <w:rsid w:val="0094502D"/>
    <w:rsid w:val="00946561"/>
    <w:rsid w:val="00946B39"/>
    <w:rsid w:val="00947013"/>
    <w:rsid w:val="0095062C"/>
    <w:rsid w:val="00966E40"/>
    <w:rsid w:val="00973084"/>
    <w:rsid w:val="00973CBD"/>
    <w:rsid w:val="00974520"/>
    <w:rsid w:val="00974B59"/>
    <w:rsid w:val="00975341"/>
    <w:rsid w:val="0097653D"/>
    <w:rsid w:val="00984EA2"/>
    <w:rsid w:val="00986CC3"/>
    <w:rsid w:val="0099068E"/>
    <w:rsid w:val="009920AA"/>
    <w:rsid w:val="00992943"/>
    <w:rsid w:val="009931B3"/>
    <w:rsid w:val="00996279"/>
    <w:rsid w:val="009965F7"/>
    <w:rsid w:val="009A0866"/>
    <w:rsid w:val="009A4D0A"/>
    <w:rsid w:val="009A759C"/>
    <w:rsid w:val="009B2F70"/>
    <w:rsid w:val="009B4594"/>
    <w:rsid w:val="009B65C2"/>
    <w:rsid w:val="009C2459"/>
    <w:rsid w:val="009C255A"/>
    <w:rsid w:val="009C2B46"/>
    <w:rsid w:val="009C3447"/>
    <w:rsid w:val="009C4448"/>
    <w:rsid w:val="009C610D"/>
    <w:rsid w:val="009D10E5"/>
    <w:rsid w:val="009D43F3"/>
    <w:rsid w:val="009D4E9F"/>
    <w:rsid w:val="009D5D40"/>
    <w:rsid w:val="009D6B1B"/>
    <w:rsid w:val="009E107B"/>
    <w:rsid w:val="009E18D6"/>
    <w:rsid w:val="009E53C8"/>
    <w:rsid w:val="009E7B92"/>
    <w:rsid w:val="009F19C0"/>
    <w:rsid w:val="009F505F"/>
    <w:rsid w:val="00A00AE4"/>
    <w:rsid w:val="00A00D24"/>
    <w:rsid w:val="00A0129C"/>
    <w:rsid w:val="00A01F5C"/>
    <w:rsid w:val="00A12A69"/>
    <w:rsid w:val="00A2019A"/>
    <w:rsid w:val="00A23493"/>
    <w:rsid w:val="00A2416A"/>
    <w:rsid w:val="00A30E06"/>
    <w:rsid w:val="00A3270B"/>
    <w:rsid w:val="00A333A9"/>
    <w:rsid w:val="00A379E4"/>
    <w:rsid w:val="00A42F07"/>
    <w:rsid w:val="00A43B02"/>
    <w:rsid w:val="00A44946"/>
    <w:rsid w:val="00A46B85"/>
    <w:rsid w:val="00A47FC1"/>
    <w:rsid w:val="00A50585"/>
    <w:rsid w:val="00A506F1"/>
    <w:rsid w:val="00A5156E"/>
    <w:rsid w:val="00A53E57"/>
    <w:rsid w:val="00A548EA"/>
    <w:rsid w:val="00A56667"/>
    <w:rsid w:val="00A56824"/>
    <w:rsid w:val="00A572DA"/>
    <w:rsid w:val="00A60D45"/>
    <w:rsid w:val="00A61F6D"/>
    <w:rsid w:val="00A65996"/>
    <w:rsid w:val="00A67276"/>
    <w:rsid w:val="00A67588"/>
    <w:rsid w:val="00A67840"/>
    <w:rsid w:val="00A7164F"/>
    <w:rsid w:val="00A71A9E"/>
    <w:rsid w:val="00A7382D"/>
    <w:rsid w:val="00A743AC"/>
    <w:rsid w:val="00A75AB7"/>
    <w:rsid w:val="00A8483F"/>
    <w:rsid w:val="00A870B0"/>
    <w:rsid w:val="00A8728A"/>
    <w:rsid w:val="00A87A54"/>
    <w:rsid w:val="00AA105C"/>
    <w:rsid w:val="00AA1809"/>
    <w:rsid w:val="00AA1FFE"/>
    <w:rsid w:val="00AA3F2E"/>
    <w:rsid w:val="00AA72F4"/>
    <w:rsid w:val="00AB10E7"/>
    <w:rsid w:val="00AB4D25"/>
    <w:rsid w:val="00AB5033"/>
    <w:rsid w:val="00AB5298"/>
    <w:rsid w:val="00AB5519"/>
    <w:rsid w:val="00AB6313"/>
    <w:rsid w:val="00AB71DD"/>
    <w:rsid w:val="00AC15C5"/>
    <w:rsid w:val="00AD0E75"/>
    <w:rsid w:val="00AE77EB"/>
    <w:rsid w:val="00AE7BD8"/>
    <w:rsid w:val="00AE7D02"/>
    <w:rsid w:val="00AF0BB7"/>
    <w:rsid w:val="00AF0BDE"/>
    <w:rsid w:val="00AF0EDE"/>
    <w:rsid w:val="00AF4853"/>
    <w:rsid w:val="00AF53B9"/>
    <w:rsid w:val="00B00702"/>
    <w:rsid w:val="00B0110B"/>
    <w:rsid w:val="00B0234E"/>
    <w:rsid w:val="00B06751"/>
    <w:rsid w:val="00B07931"/>
    <w:rsid w:val="00B13241"/>
    <w:rsid w:val="00B13699"/>
    <w:rsid w:val="00B13B79"/>
    <w:rsid w:val="00B149E2"/>
    <w:rsid w:val="00B2131A"/>
    <w:rsid w:val="00B2169D"/>
    <w:rsid w:val="00B21CBB"/>
    <w:rsid w:val="00B2606D"/>
    <w:rsid w:val="00B263C0"/>
    <w:rsid w:val="00B316CA"/>
    <w:rsid w:val="00B31BFB"/>
    <w:rsid w:val="00B325E3"/>
    <w:rsid w:val="00B3528F"/>
    <w:rsid w:val="00B357AB"/>
    <w:rsid w:val="00B41704"/>
    <w:rsid w:val="00B41F72"/>
    <w:rsid w:val="00B44E90"/>
    <w:rsid w:val="00B45324"/>
    <w:rsid w:val="00B47018"/>
    <w:rsid w:val="00B47956"/>
    <w:rsid w:val="00B517E1"/>
    <w:rsid w:val="00B556E8"/>
    <w:rsid w:val="00B55E70"/>
    <w:rsid w:val="00B60238"/>
    <w:rsid w:val="00B640A8"/>
    <w:rsid w:val="00B64962"/>
    <w:rsid w:val="00B66AC0"/>
    <w:rsid w:val="00B71634"/>
    <w:rsid w:val="00B73091"/>
    <w:rsid w:val="00B75139"/>
    <w:rsid w:val="00B80840"/>
    <w:rsid w:val="00B815FC"/>
    <w:rsid w:val="00B81623"/>
    <w:rsid w:val="00B82A05"/>
    <w:rsid w:val="00B84409"/>
    <w:rsid w:val="00B84E2D"/>
    <w:rsid w:val="00B8746A"/>
    <w:rsid w:val="00B927C9"/>
    <w:rsid w:val="00B96EFA"/>
    <w:rsid w:val="00B97CCF"/>
    <w:rsid w:val="00BA61AC"/>
    <w:rsid w:val="00BB17B0"/>
    <w:rsid w:val="00BB28BF"/>
    <w:rsid w:val="00BB2F42"/>
    <w:rsid w:val="00BB4AC0"/>
    <w:rsid w:val="00BB5683"/>
    <w:rsid w:val="00BC112B"/>
    <w:rsid w:val="00BC17DF"/>
    <w:rsid w:val="00BC6832"/>
    <w:rsid w:val="00BD0826"/>
    <w:rsid w:val="00BD15AB"/>
    <w:rsid w:val="00BD181D"/>
    <w:rsid w:val="00BD4D7E"/>
    <w:rsid w:val="00BE0567"/>
    <w:rsid w:val="00BE18F0"/>
    <w:rsid w:val="00BE1BAF"/>
    <w:rsid w:val="00BE302F"/>
    <w:rsid w:val="00BE3210"/>
    <w:rsid w:val="00BE350E"/>
    <w:rsid w:val="00BE3E56"/>
    <w:rsid w:val="00BE4BF7"/>
    <w:rsid w:val="00BE62F6"/>
    <w:rsid w:val="00BE638E"/>
    <w:rsid w:val="00BF258B"/>
    <w:rsid w:val="00BF27B2"/>
    <w:rsid w:val="00BF4F06"/>
    <w:rsid w:val="00BF534E"/>
    <w:rsid w:val="00BF5717"/>
    <w:rsid w:val="00BF66D2"/>
    <w:rsid w:val="00C01585"/>
    <w:rsid w:val="00C0764A"/>
    <w:rsid w:val="00C1410E"/>
    <w:rsid w:val="00C141C6"/>
    <w:rsid w:val="00C15663"/>
    <w:rsid w:val="00C16508"/>
    <w:rsid w:val="00C16F5A"/>
    <w:rsid w:val="00C2071A"/>
    <w:rsid w:val="00C20ACB"/>
    <w:rsid w:val="00C23703"/>
    <w:rsid w:val="00C26068"/>
    <w:rsid w:val="00C26DF9"/>
    <w:rsid w:val="00C271A8"/>
    <w:rsid w:val="00C3050C"/>
    <w:rsid w:val="00C31F15"/>
    <w:rsid w:val="00C32067"/>
    <w:rsid w:val="00C36E3A"/>
    <w:rsid w:val="00C37A77"/>
    <w:rsid w:val="00C41141"/>
    <w:rsid w:val="00C449AD"/>
    <w:rsid w:val="00C44E30"/>
    <w:rsid w:val="00C461E6"/>
    <w:rsid w:val="00C50045"/>
    <w:rsid w:val="00C50771"/>
    <w:rsid w:val="00C508BE"/>
    <w:rsid w:val="00C55FE8"/>
    <w:rsid w:val="00C63EC4"/>
    <w:rsid w:val="00C64CD9"/>
    <w:rsid w:val="00C670F8"/>
    <w:rsid w:val="00C6780B"/>
    <w:rsid w:val="00C73A90"/>
    <w:rsid w:val="00C76D49"/>
    <w:rsid w:val="00C80AD4"/>
    <w:rsid w:val="00C80B5E"/>
    <w:rsid w:val="00C82055"/>
    <w:rsid w:val="00C8630A"/>
    <w:rsid w:val="00C9061B"/>
    <w:rsid w:val="00C93EBA"/>
    <w:rsid w:val="00CA0BD8"/>
    <w:rsid w:val="00CA69E3"/>
    <w:rsid w:val="00CA6B28"/>
    <w:rsid w:val="00CA72BB"/>
    <w:rsid w:val="00CA7FF5"/>
    <w:rsid w:val="00CB07E5"/>
    <w:rsid w:val="00CB09E0"/>
    <w:rsid w:val="00CB1C14"/>
    <w:rsid w:val="00CB1E7C"/>
    <w:rsid w:val="00CB2EA1"/>
    <w:rsid w:val="00CB2F84"/>
    <w:rsid w:val="00CB3E75"/>
    <w:rsid w:val="00CB43F1"/>
    <w:rsid w:val="00CB581E"/>
    <w:rsid w:val="00CB6A8A"/>
    <w:rsid w:val="00CB6EDE"/>
    <w:rsid w:val="00CC41BA"/>
    <w:rsid w:val="00CD09EF"/>
    <w:rsid w:val="00CD1550"/>
    <w:rsid w:val="00CD17C1"/>
    <w:rsid w:val="00CD1C6C"/>
    <w:rsid w:val="00CD37F1"/>
    <w:rsid w:val="00CD6169"/>
    <w:rsid w:val="00CD6D76"/>
    <w:rsid w:val="00CE20BC"/>
    <w:rsid w:val="00CF16D8"/>
    <w:rsid w:val="00CF1FD8"/>
    <w:rsid w:val="00CF20D0"/>
    <w:rsid w:val="00CF44A1"/>
    <w:rsid w:val="00CF45F2"/>
    <w:rsid w:val="00CF4FDC"/>
    <w:rsid w:val="00CF7776"/>
    <w:rsid w:val="00D00E9E"/>
    <w:rsid w:val="00D021D2"/>
    <w:rsid w:val="00D061BB"/>
    <w:rsid w:val="00D07BE1"/>
    <w:rsid w:val="00D116C0"/>
    <w:rsid w:val="00D13433"/>
    <w:rsid w:val="00D13D8A"/>
    <w:rsid w:val="00D20DA7"/>
    <w:rsid w:val="00D249A5"/>
    <w:rsid w:val="00D2793F"/>
    <w:rsid w:val="00D279D8"/>
    <w:rsid w:val="00D27C8E"/>
    <w:rsid w:val="00D3026A"/>
    <w:rsid w:val="00D32D62"/>
    <w:rsid w:val="00D36E44"/>
    <w:rsid w:val="00D40205"/>
    <w:rsid w:val="00D40C72"/>
    <w:rsid w:val="00D4141B"/>
    <w:rsid w:val="00D4145D"/>
    <w:rsid w:val="00D458F0"/>
    <w:rsid w:val="00D50B3B"/>
    <w:rsid w:val="00D51C1C"/>
    <w:rsid w:val="00D51FCC"/>
    <w:rsid w:val="00D5467F"/>
    <w:rsid w:val="00D55837"/>
    <w:rsid w:val="00D56A9F"/>
    <w:rsid w:val="00D57BA2"/>
    <w:rsid w:val="00D60F51"/>
    <w:rsid w:val="00D65E43"/>
    <w:rsid w:val="00D6730A"/>
    <w:rsid w:val="00D674A6"/>
    <w:rsid w:val="00D7168E"/>
    <w:rsid w:val="00D72719"/>
    <w:rsid w:val="00D73F9D"/>
    <w:rsid w:val="00D74B7C"/>
    <w:rsid w:val="00D76068"/>
    <w:rsid w:val="00D76B01"/>
    <w:rsid w:val="00D804A2"/>
    <w:rsid w:val="00D80D57"/>
    <w:rsid w:val="00D84704"/>
    <w:rsid w:val="00D84BF9"/>
    <w:rsid w:val="00D85449"/>
    <w:rsid w:val="00D921FD"/>
    <w:rsid w:val="00D93714"/>
    <w:rsid w:val="00D94034"/>
    <w:rsid w:val="00D95424"/>
    <w:rsid w:val="00D96717"/>
    <w:rsid w:val="00DA4084"/>
    <w:rsid w:val="00DA56ED"/>
    <w:rsid w:val="00DA5A54"/>
    <w:rsid w:val="00DA5C0D"/>
    <w:rsid w:val="00DB4E26"/>
    <w:rsid w:val="00DB714B"/>
    <w:rsid w:val="00DC1025"/>
    <w:rsid w:val="00DC10F6"/>
    <w:rsid w:val="00DC1EB8"/>
    <w:rsid w:val="00DC3E45"/>
    <w:rsid w:val="00DC4598"/>
    <w:rsid w:val="00DD0722"/>
    <w:rsid w:val="00DD0B3D"/>
    <w:rsid w:val="00DD212F"/>
    <w:rsid w:val="00DE18F5"/>
    <w:rsid w:val="00DE73D2"/>
    <w:rsid w:val="00DF5BFB"/>
    <w:rsid w:val="00DF5CD6"/>
    <w:rsid w:val="00E022DA"/>
    <w:rsid w:val="00E03BCB"/>
    <w:rsid w:val="00E124DC"/>
    <w:rsid w:val="00E15A41"/>
    <w:rsid w:val="00E22D68"/>
    <w:rsid w:val="00E247D9"/>
    <w:rsid w:val="00E258D8"/>
    <w:rsid w:val="00E26DDF"/>
    <w:rsid w:val="00E30167"/>
    <w:rsid w:val="00E32C2B"/>
    <w:rsid w:val="00E33493"/>
    <w:rsid w:val="00E37922"/>
    <w:rsid w:val="00E406DF"/>
    <w:rsid w:val="00E415D3"/>
    <w:rsid w:val="00E469E4"/>
    <w:rsid w:val="00E475C3"/>
    <w:rsid w:val="00E509B0"/>
    <w:rsid w:val="00E50B11"/>
    <w:rsid w:val="00E54246"/>
    <w:rsid w:val="00E55D8E"/>
    <w:rsid w:val="00E6641E"/>
    <w:rsid w:val="00E66F18"/>
    <w:rsid w:val="00E70856"/>
    <w:rsid w:val="00E727DE"/>
    <w:rsid w:val="00E74A30"/>
    <w:rsid w:val="00E77778"/>
    <w:rsid w:val="00E77B7E"/>
    <w:rsid w:val="00E77BA8"/>
    <w:rsid w:val="00E82DF1"/>
    <w:rsid w:val="00E90CAA"/>
    <w:rsid w:val="00E93339"/>
    <w:rsid w:val="00E96532"/>
    <w:rsid w:val="00E973A0"/>
    <w:rsid w:val="00EA1688"/>
    <w:rsid w:val="00EA1AFC"/>
    <w:rsid w:val="00EA2317"/>
    <w:rsid w:val="00EA4C83"/>
    <w:rsid w:val="00EB763D"/>
    <w:rsid w:val="00EB7FE4"/>
    <w:rsid w:val="00EC0A92"/>
    <w:rsid w:val="00EC1DA0"/>
    <w:rsid w:val="00EC329B"/>
    <w:rsid w:val="00EC5EB9"/>
    <w:rsid w:val="00EC6006"/>
    <w:rsid w:val="00EC71A6"/>
    <w:rsid w:val="00EC73EB"/>
    <w:rsid w:val="00ED592E"/>
    <w:rsid w:val="00ED6ABD"/>
    <w:rsid w:val="00ED72E1"/>
    <w:rsid w:val="00EE3C0F"/>
    <w:rsid w:val="00EE5EB8"/>
    <w:rsid w:val="00EE6810"/>
    <w:rsid w:val="00EF1601"/>
    <w:rsid w:val="00EF21FE"/>
    <w:rsid w:val="00EF2A7F"/>
    <w:rsid w:val="00EF2D58"/>
    <w:rsid w:val="00EF37C2"/>
    <w:rsid w:val="00EF4803"/>
    <w:rsid w:val="00EF5127"/>
    <w:rsid w:val="00F03EAC"/>
    <w:rsid w:val="00F04B7C"/>
    <w:rsid w:val="00F078B5"/>
    <w:rsid w:val="00F14024"/>
    <w:rsid w:val="00F14FA3"/>
    <w:rsid w:val="00F15DB1"/>
    <w:rsid w:val="00F24297"/>
    <w:rsid w:val="00F2564A"/>
    <w:rsid w:val="00F25761"/>
    <w:rsid w:val="00F259D7"/>
    <w:rsid w:val="00F32D05"/>
    <w:rsid w:val="00F35263"/>
    <w:rsid w:val="00F35E34"/>
    <w:rsid w:val="00F403BF"/>
    <w:rsid w:val="00F4342F"/>
    <w:rsid w:val="00F45227"/>
    <w:rsid w:val="00F5045C"/>
    <w:rsid w:val="00F520C7"/>
    <w:rsid w:val="00F53AEA"/>
    <w:rsid w:val="00F55AC7"/>
    <w:rsid w:val="00F55FC9"/>
    <w:rsid w:val="00F563CD"/>
    <w:rsid w:val="00F5663B"/>
    <w:rsid w:val="00F5674D"/>
    <w:rsid w:val="00F6392C"/>
    <w:rsid w:val="00F64256"/>
    <w:rsid w:val="00F66093"/>
    <w:rsid w:val="00F66657"/>
    <w:rsid w:val="00F6751E"/>
    <w:rsid w:val="00F70848"/>
    <w:rsid w:val="00F73A60"/>
    <w:rsid w:val="00F8015D"/>
    <w:rsid w:val="00F829C7"/>
    <w:rsid w:val="00F834AA"/>
    <w:rsid w:val="00F848D6"/>
    <w:rsid w:val="00F859AE"/>
    <w:rsid w:val="00F922B2"/>
    <w:rsid w:val="00F943C8"/>
    <w:rsid w:val="00F96B28"/>
    <w:rsid w:val="00FA1564"/>
    <w:rsid w:val="00FA41B4"/>
    <w:rsid w:val="00FA5DDD"/>
    <w:rsid w:val="00FA6255"/>
    <w:rsid w:val="00FA7644"/>
    <w:rsid w:val="00FB0647"/>
    <w:rsid w:val="00FB1FA3"/>
    <w:rsid w:val="00FB43A8"/>
    <w:rsid w:val="00FB4D12"/>
    <w:rsid w:val="00FB5279"/>
    <w:rsid w:val="00FC069A"/>
    <w:rsid w:val="00FC08A9"/>
    <w:rsid w:val="00FC0BA0"/>
    <w:rsid w:val="00FC7600"/>
    <w:rsid w:val="00FD0B7B"/>
    <w:rsid w:val="00FD1A46"/>
    <w:rsid w:val="00FD4C08"/>
    <w:rsid w:val="00FE1DCC"/>
    <w:rsid w:val="00FE2B19"/>
    <w:rsid w:val="00FF0538"/>
    <w:rsid w:val="00FF5B88"/>
    <w:rsid w:val="00FF6BA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83A1BE"/>
  <w15:docId w15:val="{EC6BF7EF-06FF-4A68-B6B7-EC67FAEFE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5"/>
        <w:szCs w:val="25"/>
        <w:lang w:val="sv-SE" w:eastAsia="en-US" w:bidi="ar-SA"/>
      </w:rPr>
    </w:rPrDefault>
    <w:pPrDefault>
      <w:pPr>
        <w:spacing w:after="28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uiPriority="6"/>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uiPriority="6"/>
    <w:lsdException w:name="List Bullet 4" w:semiHidden="1" w:unhideWhenUsed="1"/>
    <w:lsdException w:name="List Bullet 5" w:semiHidden="1" w:unhideWhenUsed="1"/>
    <w:lsdException w:name="List Number 2" w:uiPriority="6"/>
    <w:lsdException w:name="List Number 3" w:uiPriority="6"/>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emiHidden/>
    <w:qFormat/>
    <w:rsid w:val="00E26DDF"/>
    <w:rPr>
      <w:lang w:val="en-GB"/>
    </w:rPr>
  </w:style>
  <w:style w:type="paragraph" w:styleId="Rubrik1">
    <w:name w:val="heading 1"/>
    <w:basedOn w:val="Brdtext"/>
    <w:next w:val="Brdtext"/>
    <w:link w:val="Rubrik1Char"/>
    <w:uiPriority w:val="1"/>
    <w:qFormat/>
    <w:rsid w:val="00CA7FF5"/>
    <w:pPr>
      <w:keepNext/>
      <w:keepLines/>
      <w:numPr>
        <w:numId w:val="2"/>
      </w:numPr>
      <w:tabs>
        <w:tab w:val="num" w:pos="360"/>
      </w:tabs>
      <w:spacing w:before="320" w:after="80"/>
      <w:outlineLvl w:val="0"/>
    </w:pPr>
    <w:rPr>
      <w:rFonts w:asciiTheme="majorHAnsi" w:eastAsiaTheme="majorEastAsia" w:hAnsiTheme="majorHAnsi" w:cstheme="majorBidi"/>
      <w:sz w:val="24"/>
      <w:szCs w:val="32"/>
    </w:rPr>
  </w:style>
  <w:style w:type="paragraph" w:styleId="Rubrik2">
    <w:name w:val="heading 2"/>
    <w:basedOn w:val="Brdtext"/>
    <w:next w:val="Brdtext"/>
    <w:link w:val="Rubrik2Char"/>
    <w:uiPriority w:val="1"/>
    <w:qFormat/>
    <w:rsid w:val="00CA7FF5"/>
    <w:pPr>
      <w:keepNext/>
      <w:keepLines/>
      <w:numPr>
        <w:ilvl w:val="1"/>
        <w:numId w:val="2"/>
      </w:numPr>
      <w:spacing w:before="320" w:after="80"/>
      <w:outlineLvl w:val="1"/>
    </w:pPr>
    <w:rPr>
      <w:rFonts w:asciiTheme="majorHAnsi" w:eastAsiaTheme="majorEastAsia" w:hAnsiTheme="majorHAnsi" w:cstheme="majorBidi"/>
      <w:b/>
      <w:sz w:val="22"/>
      <w:szCs w:val="26"/>
    </w:rPr>
  </w:style>
  <w:style w:type="paragraph" w:styleId="Rubrik3">
    <w:name w:val="heading 3"/>
    <w:basedOn w:val="Brdtext"/>
    <w:next w:val="Brdtext"/>
    <w:link w:val="Rubrik3Char"/>
    <w:uiPriority w:val="1"/>
    <w:qFormat/>
    <w:rsid w:val="00CA7FF5"/>
    <w:pPr>
      <w:keepNext/>
      <w:keepLines/>
      <w:numPr>
        <w:ilvl w:val="2"/>
        <w:numId w:val="2"/>
      </w:numPr>
      <w:spacing w:before="320" w:after="80"/>
      <w:outlineLvl w:val="2"/>
    </w:pPr>
    <w:rPr>
      <w:rFonts w:asciiTheme="majorHAnsi" w:eastAsiaTheme="majorEastAsia" w:hAnsiTheme="majorHAnsi" w:cstheme="majorBidi"/>
      <w:sz w:val="22"/>
      <w:szCs w:val="24"/>
    </w:rPr>
  </w:style>
  <w:style w:type="paragraph" w:styleId="Rubrik4">
    <w:name w:val="heading 4"/>
    <w:basedOn w:val="Normal"/>
    <w:next w:val="Brdtext"/>
    <w:link w:val="Rubrik4Char"/>
    <w:uiPriority w:val="1"/>
    <w:unhideWhenUsed/>
    <w:qFormat/>
    <w:rsid w:val="00CA7FF5"/>
    <w:pPr>
      <w:keepNext/>
      <w:keepLines/>
      <w:numPr>
        <w:ilvl w:val="3"/>
        <w:numId w:val="2"/>
      </w:numPr>
      <w:tabs>
        <w:tab w:val="num" w:pos="360"/>
      </w:tabs>
      <w:spacing w:before="320" w:after="80"/>
      <w:outlineLvl w:val="3"/>
    </w:pPr>
    <w:rPr>
      <w:rFonts w:asciiTheme="majorHAnsi" w:eastAsiaTheme="majorEastAsia" w:hAnsiTheme="majorHAnsi" w:cstheme="majorBidi"/>
      <w:b/>
      <w:iCs/>
      <w:sz w:val="20"/>
    </w:rPr>
  </w:style>
  <w:style w:type="paragraph" w:styleId="Rubrik5">
    <w:name w:val="heading 5"/>
    <w:basedOn w:val="Normal"/>
    <w:next w:val="Brdtext"/>
    <w:link w:val="Rubrik5Char"/>
    <w:uiPriority w:val="1"/>
    <w:unhideWhenUsed/>
    <w:qFormat/>
    <w:rsid w:val="00CA7FF5"/>
    <w:pPr>
      <w:keepNext/>
      <w:keepLines/>
      <w:spacing w:before="320" w:after="80"/>
      <w:outlineLvl w:val="4"/>
    </w:pPr>
    <w:rPr>
      <w:rFonts w:asciiTheme="majorHAnsi" w:eastAsiaTheme="majorEastAsia" w:hAnsiTheme="majorHAnsi" w:cstheme="majorBidi"/>
      <w:sz w:val="20"/>
    </w:rPr>
  </w:style>
  <w:style w:type="paragraph" w:styleId="Rubrik6">
    <w:name w:val="heading 6"/>
    <w:basedOn w:val="Normal"/>
    <w:next w:val="Normal"/>
    <w:link w:val="Rubrik6Char"/>
    <w:uiPriority w:val="9"/>
    <w:semiHidden/>
    <w:qFormat/>
    <w:rsid w:val="00573DFD"/>
    <w:pPr>
      <w:keepNext/>
      <w:keepLines/>
      <w:spacing w:before="40" w:after="0"/>
      <w:outlineLvl w:val="5"/>
    </w:pPr>
    <w:rPr>
      <w:rFonts w:asciiTheme="majorHAnsi" w:eastAsiaTheme="majorEastAsia" w:hAnsiTheme="majorHAnsi" w:cstheme="majorBidi"/>
      <w:color w:val="0D1727" w:themeColor="accent1" w:themeShade="7F"/>
    </w:rPr>
  </w:style>
  <w:style w:type="paragraph" w:styleId="Rubrik7">
    <w:name w:val="heading 7"/>
    <w:basedOn w:val="Normal"/>
    <w:next w:val="Normal"/>
    <w:link w:val="Rubrik7Char"/>
    <w:uiPriority w:val="9"/>
    <w:semiHidden/>
    <w:qFormat/>
    <w:rsid w:val="00573DFD"/>
    <w:pPr>
      <w:keepNext/>
      <w:keepLines/>
      <w:spacing w:before="40" w:after="0"/>
      <w:outlineLvl w:val="6"/>
    </w:pPr>
    <w:rPr>
      <w:rFonts w:asciiTheme="majorHAnsi" w:eastAsiaTheme="majorEastAsia" w:hAnsiTheme="majorHAnsi" w:cstheme="majorBidi"/>
      <w:i/>
      <w:iCs/>
      <w:color w:val="0D1727" w:themeColor="accent1" w:themeShade="7F"/>
    </w:rPr>
  </w:style>
  <w:style w:type="paragraph" w:styleId="Rubrik8">
    <w:name w:val="heading 8"/>
    <w:basedOn w:val="Normal"/>
    <w:next w:val="Normal"/>
    <w:link w:val="Rubrik8Char"/>
    <w:uiPriority w:val="9"/>
    <w:semiHidden/>
    <w:qFormat/>
    <w:rsid w:val="00573DF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qFormat/>
    <w:rsid w:val="00573DF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qFormat/>
    <w:rsid w:val="00CC41BA"/>
    <w:pPr>
      <w:tabs>
        <w:tab w:val="left" w:pos="1701"/>
        <w:tab w:val="left" w:pos="3600"/>
        <w:tab w:val="left" w:pos="5387"/>
      </w:tabs>
    </w:pPr>
  </w:style>
  <w:style w:type="character" w:customStyle="1" w:styleId="BrdtextChar">
    <w:name w:val="Brödtext Char"/>
    <w:basedOn w:val="Standardstycketeckensnitt"/>
    <w:link w:val="Brdtext"/>
    <w:rsid w:val="00E022DA"/>
    <w:rPr>
      <w:lang w:val="en-GB"/>
    </w:rPr>
  </w:style>
  <w:style w:type="paragraph" w:styleId="Brdtextmedindrag">
    <w:name w:val="Body Text Indent"/>
    <w:basedOn w:val="Normal"/>
    <w:link w:val="BrdtextmedindragChar"/>
    <w:qFormat/>
    <w:rsid w:val="0049768A"/>
    <w:pPr>
      <w:tabs>
        <w:tab w:val="left" w:pos="1701"/>
        <w:tab w:val="left" w:pos="3600"/>
        <w:tab w:val="left" w:pos="5387"/>
      </w:tabs>
      <w:ind w:firstLine="284"/>
    </w:pPr>
  </w:style>
  <w:style w:type="character" w:customStyle="1" w:styleId="BrdtextmedindragChar">
    <w:name w:val="Brödtext med indrag Char"/>
    <w:basedOn w:val="Standardstycketeckensnitt"/>
    <w:link w:val="Brdtextmedindrag"/>
    <w:rsid w:val="0049768A"/>
    <w:rPr>
      <w:lang w:val="en-GB"/>
    </w:rPr>
  </w:style>
  <w:style w:type="character" w:customStyle="1" w:styleId="Rubrik1Char">
    <w:name w:val="Rubrik 1 Char"/>
    <w:basedOn w:val="Standardstycketeckensnitt"/>
    <w:link w:val="Rubrik1"/>
    <w:uiPriority w:val="1"/>
    <w:rsid w:val="00CA7FF5"/>
    <w:rPr>
      <w:rFonts w:asciiTheme="majorHAnsi" w:eastAsiaTheme="majorEastAsia" w:hAnsiTheme="majorHAnsi" w:cstheme="majorBidi"/>
      <w:sz w:val="24"/>
      <w:szCs w:val="32"/>
      <w:lang w:val="en-GB"/>
    </w:rPr>
  </w:style>
  <w:style w:type="paragraph" w:styleId="Rubrik">
    <w:name w:val="Title"/>
    <w:basedOn w:val="Normal"/>
    <w:next w:val="Brdtext"/>
    <w:link w:val="RubrikChar"/>
    <w:uiPriority w:val="1"/>
    <w:qFormat/>
    <w:rsid w:val="00282D27"/>
    <w:pPr>
      <w:keepNext/>
      <w:keepLines/>
      <w:spacing w:after="600"/>
      <w:contextualSpacing/>
    </w:pPr>
    <w:rPr>
      <w:rFonts w:asciiTheme="majorHAnsi" w:eastAsiaTheme="majorEastAsia" w:hAnsiTheme="majorHAnsi" w:cstheme="majorBidi"/>
      <w:kern w:val="28"/>
      <w:sz w:val="26"/>
      <w:szCs w:val="56"/>
    </w:rPr>
  </w:style>
  <w:style w:type="character" w:customStyle="1" w:styleId="RubrikChar">
    <w:name w:val="Rubrik Char"/>
    <w:basedOn w:val="Standardstycketeckensnitt"/>
    <w:link w:val="Rubrik"/>
    <w:uiPriority w:val="1"/>
    <w:rsid w:val="00282D27"/>
    <w:rPr>
      <w:rFonts w:asciiTheme="majorHAnsi" w:eastAsiaTheme="majorEastAsia" w:hAnsiTheme="majorHAnsi" w:cstheme="majorBidi"/>
      <w:kern w:val="28"/>
      <w:sz w:val="26"/>
      <w:szCs w:val="56"/>
      <w:lang w:val="en-GB"/>
    </w:rPr>
  </w:style>
  <w:style w:type="character" w:customStyle="1" w:styleId="Rubrik2Char">
    <w:name w:val="Rubrik 2 Char"/>
    <w:basedOn w:val="Standardstycketeckensnitt"/>
    <w:link w:val="Rubrik2"/>
    <w:uiPriority w:val="1"/>
    <w:rsid w:val="00CA7FF5"/>
    <w:rPr>
      <w:rFonts w:asciiTheme="majorHAnsi" w:eastAsiaTheme="majorEastAsia" w:hAnsiTheme="majorHAnsi" w:cstheme="majorBidi"/>
      <w:b/>
      <w:sz w:val="22"/>
      <w:szCs w:val="26"/>
      <w:lang w:val="en-GB"/>
    </w:rPr>
  </w:style>
  <w:style w:type="character" w:customStyle="1" w:styleId="Rubrik3Char">
    <w:name w:val="Rubrik 3 Char"/>
    <w:basedOn w:val="Standardstycketeckensnitt"/>
    <w:link w:val="Rubrik3"/>
    <w:uiPriority w:val="1"/>
    <w:rsid w:val="00CA7FF5"/>
    <w:rPr>
      <w:rFonts w:asciiTheme="majorHAnsi" w:eastAsiaTheme="majorEastAsia" w:hAnsiTheme="majorHAnsi" w:cstheme="majorBidi"/>
      <w:sz w:val="22"/>
      <w:szCs w:val="24"/>
      <w:lang w:val="en-GB"/>
    </w:rPr>
  </w:style>
  <w:style w:type="paragraph" w:customStyle="1" w:styleId="Rubrik1utannumrering">
    <w:name w:val="Rubrik 1 utan numrering"/>
    <w:basedOn w:val="Rubrik1"/>
    <w:next w:val="Brdtext"/>
    <w:uiPriority w:val="1"/>
    <w:qFormat/>
    <w:rsid w:val="00CA7FF5"/>
    <w:pPr>
      <w:numPr>
        <w:numId w:val="0"/>
      </w:numPr>
    </w:pPr>
  </w:style>
  <w:style w:type="paragraph" w:customStyle="1" w:styleId="Rubrik2utannumrering">
    <w:name w:val="Rubrik 2 utan numrering"/>
    <w:basedOn w:val="Rubrik2"/>
    <w:next w:val="Brdtext"/>
    <w:uiPriority w:val="1"/>
    <w:qFormat/>
    <w:rsid w:val="00192E34"/>
    <w:pPr>
      <w:numPr>
        <w:ilvl w:val="0"/>
        <w:numId w:val="0"/>
      </w:numPr>
    </w:pPr>
  </w:style>
  <w:style w:type="paragraph" w:customStyle="1" w:styleId="Rubrik3utannumrering">
    <w:name w:val="Rubrik 3 utan numrering"/>
    <w:basedOn w:val="Rubrik3"/>
    <w:next w:val="Brdtext"/>
    <w:uiPriority w:val="1"/>
    <w:qFormat/>
    <w:rsid w:val="00192E34"/>
    <w:pPr>
      <w:numPr>
        <w:ilvl w:val="0"/>
        <w:numId w:val="0"/>
      </w:numPr>
    </w:pPr>
  </w:style>
  <w:style w:type="character" w:customStyle="1" w:styleId="Rubrik4Char">
    <w:name w:val="Rubrik 4 Char"/>
    <w:basedOn w:val="Standardstycketeckensnitt"/>
    <w:link w:val="Rubrik4"/>
    <w:uiPriority w:val="1"/>
    <w:rsid w:val="00E022DA"/>
    <w:rPr>
      <w:rFonts w:asciiTheme="majorHAnsi" w:eastAsiaTheme="majorEastAsia" w:hAnsiTheme="majorHAnsi" w:cstheme="majorBidi"/>
      <w:b/>
      <w:iCs/>
      <w:sz w:val="20"/>
      <w:lang w:val="en-GB"/>
    </w:rPr>
  </w:style>
  <w:style w:type="paragraph" w:customStyle="1" w:styleId="Brdtextutanavstnd">
    <w:name w:val="Brödtext utan avstånd"/>
    <w:basedOn w:val="Normal"/>
    <w:qFormat/>
    <w:rsid w:val="00CC41BA"/>
    <w:pPr>
      <w:tabs>
        <w:tab w:val="left" w:pos="1701"/>
        <w:tab w:val="left" w:pos="3600"/>
        <w:tab w:val="left" w:pos="5387"/>
      </w:tabs>
      <w:spacing w:after="0"/>
    </w:pPr>
  </w:style>
  <w:style w:type="paragraph" w:customStyle="1" w:styleId="Bildtext">
    <w:name w:val="Bildtext"/>
    <w:basedOn w:val="Brdtext"/>
    <w:next w:val="Brdtext"/>
    <w:uiPriority w:val="2"/>
    <w:qFormat/>
    <w:rsid w:val="0041223B"/>
    <w:pPr>
      <w:keepLines/>
      <w:spacing w:before="100" w:line="240" w:lineRule="auto"/>
      <w:textboxTightWrap w:val="firstLineOnly"/>
    </w:pPr>
    <w:rPr>
      <w:rFonts w:asciiTheme="majorHAnsi" w:hAnsiTheme="majorHAnsi" w:cstheme="majorHAnsi"/>
      <w:spacing w:val="6"/>
      <w:sz w:val="14"/>
      <w:szCs w:val="14"/>
    </w:rPr>
  </w:style>
  <w:style w:type="paragraph" w:customStyle="1" w:styleId="Rubrik4utannumrering">
    <w:name w:val="Rubrik 4 utan numrering"/>
    <w:basedOn w:val="Rubrik4"/>
    <w:next w:val="Brdtext"/>
    <w:uiPriority w:val="1"/>
    <w:qFormat/>
    <w:rsid w:val="00485601"/>
    <w:pPr>
      <w:numPr>
        <w:ilvl w:val="0"/>
        <w:numId w:val="0"/>
      </w:numPr>
    </w:pPr>
  </w:style>
  <w:style w:type="paragraph" w:customStyle="1" w:styleId="Rubrik5utannumrering">
    <w:name w:val="Rubrik 5 utan numrering"/>
    <w:basedOn w:val="Rubrik5"/>
    <w:next w:val="Brdtext"/>
    <w:uiPriority w:val="1"/>
    <w:qFormat/>
    <w:rsid w:val="00485601"/>
  </w:style>
  <w:style w:type="paragraph" w:styleId="Beskrivning">
    <w:name w:val="caption"/>
    <w:basedOn w:val="Bildtext"/>
    <w:next w:val="Normal"/>
    <w:uiPriority w:val="35"/>
    <w:semiHidden/>
    <w:qFormat/>
    <w:rsid w:val="009E18D6"/>
    <w:rPr>
      <w:iCs/>
      <w:szCs w:val="18"/>
    </w:rPr>
  </w:style>
  <w:style w:type="character" w:customStyle="1" w:styleId="Rubrik5Char">
    <w:name w:val="Rubrik 5 Char"/>
    <w:basedOn w:val="Standardstycketeckensnitt"/>
    <w:link w:val="Rubrik5"/>
    <w:uiPriority w:val="1"/>
    <w:rsid w:val="00E022DA"/>
    <w:rPr>
      <w:rFonts w:asciiTheme="majorHAnsi" w:eastAsiaTheme="majorEastAsia" w:hAnsiTheme="majorHAnsi" w:cstheme="majorBidi"/>
      <w:sz w:val="20"/>
      <w:lang w:val="en-GB"/>
    </w:rPr>
  </w:style>
  <w:style w:type="numbering" w:customStyle="1" w:styleId="RKNumreraderubriker">
    <w:name w:val="RK Numrerade rubriker"/>
    <w:uiPriority w:val="99"/>
    <w:rsid w:val="00192E34"/>
    <w:pPr>
      <w:numPr>
        <w:numId w:val="1"/>
      </w:numPr>
    </w:pPr>
  </w:style>
  <w:style w:type="paragraph" w:customStyle="1" w:styleId="Klla">
    <w:name w:val="Källa"/>
    <w:basedOn w:val="Bildtext"/>
    <w:next w:val="Brdtext"/>
    <w:uiPriority w:val="2"/>
    <w:qFormat/>
    <w:rsid w:val="00C271A8"/>
  </w:style>
  <w:style w:type="paragraph" w:styleId="Sidhuvud">
    <w:name w:val="header"/>
    <w:basedOn w:val="Normal"/>
    <w:link w:val="SidhuvudChar"/>
    <w:uiPriority w:val="99"/>
    <w:rsid w:val="00A87A54"/>
    <w:pPr>
      <w:tabs>
        <w:tab w:val="center" w:pos="4536"/>
        <w:tab w:val="right" w:pos="9072"/>
      </w:tabs>
      <w:spacing w:after="0"/>
    </w:pPr>
    <w:rPr>
      <w:rFonts w:asciiTheme="majorHAnsi" w:hAnsiTheme="majorHAnsi"/>
      <w:sz w:val="19"/>
    </w:rPr>
  </w:style>
  <w:style w:type="character" w:customStyle="1" w:styleId="SidhuvudChar">
    <w:name w:val="Sidhuvud Char"/>
    <w:basedOn w:val="Standardstycketeckensnitt"/>
    <w:link w:val="Sidhuvud"/>
    <w:uiPriority w:val="99"/>
    <w:rsid w:val="00E26DDF"/>
    <w:rPr>
      <w:rFonts w:asciiTheme="majorHAnsi" w:hAnsiTheme="majorHAnsi"/>
      <w:sz w:val="19"/>
      <w:lang w:val="en-GB"/>
    </w:rPr>
  </w:style>
  <w:style w:type="paragraph" w:styleId="Sidfot">
    <w:name w:val="footer"/>
    <w:basedOn w:val="Normal"/>
    <w:link w:val="SidfotChar"/>
    <w:uiPriority w:val="99"/>
    <w:semiHidden/>
    <w:rsid w:val="00A87A54"/>
    <w:pPr>
      <w:tabs>
        <w:tab w:val="center" w:pos="4536"/>
        <w:tab w:val="right" w:pos="9072"/>
      </w:tabs>
      <w:spacing w:after="0"/>
    </w:pPr>
    <w:rPr>
      <w:rFonts w:asciiTheme="majorHAnsi" w:hAnsiTheme="majorHAnsi"/>
      <w:sz w:val="16"/>
    </w:rPr>
  </w:style>
  <w:style w:type="character" w:customStyle="1" w:styleId="SidfotChar">
    <w:name w:val="Sidfot Char"/>
    <w:basedOn w:val="Standardstycketeckensnitt"/>
    <w:link w:val="Sidfot"/>
    <w:uiPriority w:val="99"/>
    <w:semiHidden/>
    <w:rsid w:val="00E022DA"/>
    <w:rPr>
      <w:rFonts w:asciiTheme="majorHAnsi" w:hAnsiTheme="majorHAnsi"/>
      <w:sz w:val="16"/>
      <w:lang w:val="en-GB"/>
    </w:rPr>
  </w:style>
  <w:style w:type="paragraph" w:styleId="Innehll2">
    <w:name w:val="toc 2"/>
    <w:basedOn w:val="Normal"/>
    <w:next w:val="Brdtext"/>
    <w:uiPriority w:val="39"/>
    <w:semiHidden/>
    <w:rsid w:val="00B84409"/>
    <w:pPr>
      <w:spacing w:after="0" w:line="240" w:lineRule="auto"/>
    </w:pPr>
  </w:style>
  <w:style w:type="character" w:styleId="Sidnummer">
    <w:name w:val="page number"/>
    <w:basedOn w:val="SidfotChar"/>
    <w:uiPriority w:val="99"/>
    <w:semiHidden/>
    <w:rsid w:val="00B84409"/>
    <w:rPr>
      <w:rFonts w:asciiTheme="majorHAnsi" w:hAnsiTheme="majorHAnsi"/>
      <w:noProof w:val="0"/>
      <w:sz w:val="17"/>
      <w:lang w:val="en-GB"/>
    </w:rPr>
  </w:style>
  <w:style w:type="paragraph" w:styleId="Innehll1">
    <w:name w:val="toc 1"/>
    <w:basedOn w:val="Normal"/>
    <w:next w:val="Brdtext"/>
    <w:uiPriority w:val="39"/>
    <w:semiHidden/>
    <w:rsid w:val="00B84409"/>
    <w:pPr>
      <w:spacing w:before="240" w:after="100" w:line="240" w:lineRule="auto"/>
    </w:pPr>
    <w:rPr>
      <w:rFonts w:asciiTheme="majorHAnsi" w:hAnsiTheme="majorHAnsi"/>
      <w:sz w:val="24"/>
    </w:rPr>
  </w:style>
  <w:style w:type="paragraph" w:styleId="Innehll3">
    <w:name w:val="toc 3"/>
    <w:basedOn w:val="Normal"/>
    <w:next w:val="Brdtext"/>
    <w:uiPriority w:val="39"/>
    <w:semiHidden/>
    <w:rsid w:val="00B84409"/>
    <w:pPr>
      <w:spacing w:after="0" w:line="240" w:lineRule="auto"/>
      <w:ind w:left="284"/>
    </w:pPr>
  </w:style>
  <w:style w:type="character" w:styleId="Hyperlnk">
    <w:name w:val="Hyperlink"/>
    <w:basedOn w:val="Standardstycketeckensnitt"/>
    <w:uiPriority w:val="99"/>
    <w:semiHidden/>
    <w:rsid w:val="000C61D1"/>
    <w:rPr>
      <w:noProof w:val="0"/>
      <w:color w:val="0563C1" w:themeColor="hyperlink"/>
      <w:u w:val="single"/>
    </w:rPr>
  </w:style>
  <w:style w:type="paragraph" w:styleId="Innehllsfrteckningsrubrik">
    <w:name w:val="TOC Heading"/>
    <w:basedOn w:val="Rubrik1utannumrering"/>
    <w:next w:val="Normal"/>
    <w:uiPriority w:val="39"/>
    <w:semiHidden/>
    <w:qFormat/>
    <w:rsid w:val="004F6525"/>
    <w:pPr>
      <w:outlineLvl w:val="9"/>
    </w:pPr>
  </w:style>
  <w:style w:type="table" w:styleId="Tabellrutnt">
    <w:name w:val="Table Grid"/>
    <w:aliases w:val="Ärendeförteckning"/>
    <w:basedOn w:val="Normaltabell"/>
    <w:uiPriority w:val="39"/>
    <w:rsid w:val="008D4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Bildtext"/>
    <w:link w:val="FotnotstextChar"/>
    <w:uiPriority w:val="99"/>
    <w:semiHidden/>
    <w:rsid w:val="00672F6F"/>
    <w:pPr>
      <w:spacing w:after="0"/>
    </w:pPr>
    <w:rPr>
      <w:szCs w:val="20"/>
    </w:rPr>
  </w:style>
  <w:style w:type="character" w:customStyle="1" w:styleId="FotnotstextChar">
    <w:name w:val="Fotnotstext Char"/>
    <w:basedOn w:val="Standardstycketeckensnitt"/>
    <w:link w:val="Fotnotstext"/>
    <w:uiPriority w:val="99"/>
    <w:semiHidden/>
    <w:rsid w:val="00E022DA"/>
    <w:rPr>
      <w:rFonts w:asciiTheme="majorHAnsi" w:hAnsiTheme="majorHAnsi" w:cstheme="majorHAnsi"/>
      <w:spacing w:val="6"/>
      <w:sz w:val="14"/>
      <w:szCs w:val="20"/>
      <w:lang w:val="en-GB"/>
    </w:rPr>
  </w:style>
  <w:style w:type="character" w:styleId="Fotnotsreferens">
    <w:name w:val="footnote reference"/>
    <w:basedOn w:val="Standardstycketeckensnitt"/>
    <w:uiPriority w:val="99"/>
    <w:semiHidden/>
    <w:unhideWhenUsed/>
    <w:rsid w:val="00672F6F"/>
    <w:rPr>
      <w:noProof w:val="0"/>
      <w:vertAlign w:val="superscript"/>
    </w:rPr>
  </w:style>
  <w:style w:type="paragraph" w:styleId="Numreradlista">
    <w:name w:val="List Number"/>
    <w:basedOn w:val="Normal"/>
    <w:uiPriority w:val="6"/>
    <w:rsid w:val="00DB714B"/>
    <w:pPr>
      <w:numPr>
        <w:numId w:val="35"/>
      </w:numPr>
      <w:spacing w:after="100"/>
    </w:pPr>
  </w:style>
  <w:style w:type="paragraph" w:styleId="Numreradlista2">
    <w:name w:val="List Number 2"/>
    <w:basedOn w:val="Normal"/>
    <w:uiPriority w:val="6"/>
    <w:rsid w:val="00DB714B"/>
    <w:pPr>
      <w:numPr>
        <w:ilvl w:val="1"/>
        <w:numId w:val="35"/>
      </w:numPr>
      <w:spacing w:after="100"/>
      <w:contextualSpacing/>
    </w:pPr>
  </w:style>
  <w:style w:type="paragraph" w:styleId="Punktlista">
    <w:name w:val="List Bullet"/>
    <w:basedOn w:val="Normal"/>
    <w:uiPriority w:val="6"/>
    <w:rsid w:val="00B2169D"/>
    <w:pPr>
      <w:numPr>
        <w:numId w:val="28"/>
      </w:numPr>
      <w:spacing w:after="100"/>
      <w:contextualSpacing/>
    </w:pPr>
  </w:style>
  <w:style w:type="paragraph" w:styleId="Punktlista2">
    <w:name w:val="List Bullet 2"/>
    <w:basedOn w:val="Normal"/>
    <w:uiPriority w:val="6"/>
    <w:rsid w:val="00B2169D"/>
    <w:pPr>
      <w:numPr>
        <w:ilvl w:val="1"/>
        <w:numId w:val="28"/>
      </w:numPr>
      <w:spacing w:after="100"/>
      <w:ind w:left="850" w:hanging="425"/>
      <w:contextualSpacing/>
    </w:pPr>
  </w:style>
  <w:style w:type="numbering" w:customStyle="1" w:styleId="RKNumreradlista">
    <w:name w:val="RK Numrerad lista"/>
    <w:uiPriority w:val="99"/>
    <w:rsid w:val="00DB714B"/>
    <w:pPr>
      <w:numPr>
        <w:numId w:val="7"/>
      </w:numPr>
    </w:pPr>
  </w:style>
  <w:style w:type="paragraph" w:customStyle="1" w:styleId="Strecklista">
    <w:name w:val="Strecklista"/>
    <w:basedOn w:val="Punktlista"/>
    <w:uiPriority w:val="6"/>
    <w:qFormat/>
    <w:rsid w:val="007A629C"/>
    <w:pPr>
      <w:numPr>
        <w:numId w:val="34"/>
      </w:numPr>
    </w:pPr>
  </w:style>
  <w:style w:type="numbering" w:customStyle="1" w:styleId="RKPunktlista">
    <w:name w:val="RK Punktlista"/>
    <w:uiPriority w:val="99"/>
    <w:rsid w:val="00891929"/>
    <w:pPr>
      <w:numPr>
        <w:numId w:val="14"/>
      </w:numPr>
    </w:pPr>
  </w:style>
  <w:style w:type="paragraph" w:customStyle="1" w:styleId="Strecklista2">
    <w:name w:val="Strecklista 2"/>
    <w:basedOn w:val="Strecklista"/>
    <w:uiPriority w:val="6"/>
    <w:semiHidden/>
    <w:qFormat/>
    <w:rsid w:val="00891929"/>
    <w:pPr>
      <w:numPr>
        <w:ilvl w:val="1"/>
      </w:numPr>
    </w:pPr>
  </w:style>
  <w:style w:type="numbering" w:customStyle="1" w:styleId="Strecklistan">
    <w:name w:val="Strecklistan"/>
    <w:uiPriority w:val="99"/>
    <w:rsid w:val="007A629C"/>
    <w:pPr>
      <w:numPr>
        <w:numId w:val="18"/>
      </w:numPr>
    </w:pPr>
  </w:style>
  <w:style w:type="character" w:styleId="Platshllartext">
    <w:name w:val="Placeholder Text"/>
    <w:basedOn w:val="Standardstycketeckensnitt"/>
    <w:uiPriority w:val="99"/>
    <w:semiHidden/>
    <w:rsid w:val="00093408"/>
    <w:rPr>
      <w:noProof w:val="0"/>
      <w:color w:val="808080"/>
    </w:rPr>
  </w:style>
  <w:style w:type="paragraph" w:styleId="Numreradlista3">
    <w:name w:val="List Number 3"/>
    <w:basedOn w:val="Normal"/>
    <w:uiPriority w:val="6"/>
    <w:rsid w:val="00DB714B"/>
    <w:pPr>
      <w:numPr>
        <w:ilvl w:val="2"/>
        <w:numId w:val="35"/>
      </w:numPr>
      <w:spacing w:after="100"/>
      <w:contextualSpacing/>
    </w:pPr>
  </w:style>
  <w:style w:type="paragraph" w:customStyle="1" w:styleId="Strecklista3">
    <w:name w:val="Strecklista 3"/>
    <w:basedOn w:val="Brdtext"/>
    <w:uiPriority w:val="6"/>
    <w:semiHidden/>
    <w:qFormat/>
    <w:rsid w:val="007A629C"/>
    <w:pPr>
      <w:numPr>
        <w:ilvl w:val="2"/>
        <w:numId w:val="34"/>
      </w:numPr>
      <w:spacing w:after="100"/>
    </w:pPr>
  </w:style>
  <w:style w:type="paragraph" w:styleId="Punktlista3">
    <w:name w:val="List Bullet 3"/>
    <w:basedOn w:val="Normal"/>
    <w:uiPriority w:val="6"/>
    <w:rsid w:val="00B2169D"/>
    <w:pPr>
      <w:numPr>
        <w:ilvl w:val="2"/>
        <w:numId w:val="28"/>
      </w:numPr>
      <w:spacing w:after="100"/>
      <w:contextualSpacing/>
    </w:pPr>
  </w:style>
  <w:style w:type="paragraph" w:customStyle="1" w:styleId="Brdtextmedram">
    <w:name w:val="Brödtext med ram"/>
    <w:basedOn w:val="Brdtext"/>
    <w:qFormat/>
    <w:rsid w:val="00A2416A"/>
    <w:pPr>
      <w:pBdr>
        <w:top w:val="single" w:sz="4" w:space="1" w:color="auto"/>
        <w:left w:val="single" w:sz="4" w:space="4" w:color="auto"/>
        <w:bottom w:val="single" w:sz="4" w:space="1" w:color="auto"/>
        <w:right w:val="single" w:sz="4" w:space="4" w:color="auto"/>
      </w:pBdr>
      <w:ind w:left="108" w:right="108"/>
    </w:pPr>
  </w:style>
  <w:style w:type="paragraph" w:customStyle="1" w:styleId="DocNr">
    <w:name w:val="DocNr"/>
    <w:basedOn w:val="Normal"/>
    <w:link w:val="DocNrChar"/>
    <w:semiHidden/>
    <w:rsid w:val="0094502D"/>
    <w:rPr>
      <w:rFonts w:ascii="Calibri" w:hAnsi="Calibri" w:cs="Calibri"/>
      <w:sz w:val="16"/>
    </w:rPr>
  </w:style>
  <w:style w:type="character" w:customStyle="1" w:styleId="DocNrChar">
    <w:name w:val="DocNr Char"/>
    <w:basedOn w:val="Standardstycketeckensnitt"/>
    <w:link w:val="DocNr"/>
    <w:semiHidden/>
    <w:rsid w:val="00E022DA"/>
    <w:rPr>
      <w:rFonts w:ascii="Calibri" w:hAnsi="Calibri" w:cs="Calibri"/>
      <w:sz w:val="16"/>
      <w:lang w:val="en-GB"/>
    </w:rPr>
  </w:style>
  <w:style w:type="paragraph" w:customStyle="1" w:styleId="RKnormal">
    <w:name w:val="RKnormal"/>
    <w:basedOn w:val="Normal"/>
    <w:semiHidden/>
    <w:rsid w:val="004B35E7"/>
    <w:pPr>
      <w:tabs>
        <w:tab w:val="left" w:pos="709"/>
        <w:tab w:val="left" w:pos="2835"/>
      </w:tabs>
      <w:overflowPunct w:val="0"/>
      <w:autoSpaceDE w:val="0"/>
      <w:autoSpaceDN w:val="0"/>
      <w:adjustRightInd w:val="0"/>
      <w:spacing w:after="0" w:line="240" w:lineRule="atLeast"/>
    </w:pPr>
    <w:rPr>
      <w:rFonts w:ascii="OrigGarmnd BT" w:eastAsia="Times New Roman" w:hAnsi="OrigGarmnd BT" w:cs="Times New Roman"/>
      <w:sz w:val="24"/>
      <w:szCs w:val="20"/>
    </w:rPr>
  </w:style>
  <w:style w:type="paragraph" w:styleId="Adress-brev">
    <w:name w:val="envelope address"/>
    <w:basedOn w:val="Normal"/>
    <w:uiPriority w:val="99"/>
    <w:semiHidden/>
    <w:unhideWhenUsed/>
    <w:rsid w:val="00573DFD"/>
    <w:pPr>
      <w:framePr w:w="7938" w:h="1984"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nteckningsrubrik">
    <w:name w:val="Note Heading"/>
    <w:basedOn w:val="Normal"/>
    <w:next w:val="Normal"/>
    <w:link w:val="AnteckningsrubrikChar"/>
    <w:uiPriority w:val="99"/>
    <w:semiHidden/>
    <w:unhideWhenUsed/>
    <w:rsid w:val="00573DFD"/>
    <w:pPr>
      <w:spacing w:after="0" w:line="240" w:lineRule="auto"/>
    </w:pPr>
  </w:style>
  <w:style w:type="character" w:customStyle="1" w:styleId="AnteckningsrubrikChar">
    <w:name w:val="Anteckningsrubrik Char"/>
    <w:basedOn w:val="Standardstycketeckensnitt"/>
    <w:link w:val="Anteckningsrubrik"/>
    <w:uiPriority w:val="99"/>
    <w:semiHidden/>
    <w:rsid w:val="00573DFD"/>
    <w:rPr>
      <w:lang w:val="en-GB"/>
    </w:rPr>
  </w:style>
  <w:style w:type="character" w:styleId="AnvndHyperlnk">
    <w:name w:val="FollowedHyperlink"/>
    <w:basedOn w:val="Standardstycketeckensnitt"/>
    <w:uiPriority w:val="99"/>
    <w:semiHidden/>
    <w:unhideWhenUsed/>
    <w:rsid w:val="00573DFD"/>
    <w:rPr>
      <w:noProof w:val="0"/>
      <w:color w:val="954F72" w:themeColor="followedHyperlink"/>
      <w:u w:val="single"/>
    </w:rPr>
  </w:style>
  <w:style w:type="paragraph" w:styleId="Avslutandetext">
    <w:name w:val="Closing"/>
    <w:basedOn w:val="Normal"/>
    <w:link w:val="AvslutandetextChar"/>
    <w:uiPriority w:val="99"/>
    <w:semiHidden/>
    <w:unhideWhenUsed/>
    <w:rsid w:val="00573DFD"/>
    <w:pPr>
      <w:spacing w:after="0" w:line="240" w:lineRule="auto"/>
      <w:ind w:left="4252"/>
    </w:pPr>
  </w:style>
  <w:style w:type="character" w:customStyle="1" w:styleId="AvslutandetextChar">
    <w:name w:val="Avslutande text Char"/>
    <w:basedOn w:val="Standardstycketeckensnitt"/>
    <w:link w:val="Avslutandetext"/>
    <w:uiPriority w:val="99"/>
    <w:semiHidden/>
    <w:rsid w:val="00573DFD"/>
    <w:rPr>
      <w:lang w:val="en-GB"/>
    </w:rPr>
  </w:style>
  <w:style w:type="paragraph" w:styleId="Avsndaradress-brev">
    <w:name w:val="envelope return"/>
    <w:basedOn w:val="Normal"/>
    <w:uiPriority w:val="99"/>
    <w:semiHidden/>
    <w:unhideWhenUsed/>
    <w:rsid w:val="00573DFD"/>
    <w:pPr>
      <w:spacing w:after="0" w:line="240" w:lineRule="auto"/>
    </w:pPr>
    <w:rPr>
      <w:rFonts w:asciiTheme="majorHAnsi" w:eastAsiaTheme="majorEastAsia" w:hAnsiTheme="majorHAnsi" w:cstheme="majorBidi"/>
      <w:sz w:val="20"/>
      <w:szCs w:val="20"/>
    </w:rPr>
  </w:style>
  <w:style w:type="paragraph" w:styleId="Ballongtext">
    <w:name w:val="Balloon Text"/>
    <w:basedOn w:val="Normal"/>
    <w:link w:val="BallongtextChar"/>
    <w:uiPriority w:val="99"/>
    <w:semiHidden/>
    <w:unhideWhenUsed/>
    <w:rsid w:val="00573DFD"/>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73DFD"/>
    <w:rPr>
      <w:rFonts w:ascii="Segoe UI" w:hAnsi="Segoe UI" w:cs="Segoe UI"/>
      <w:sz w:val="18"/>
      <w:szCs w:val="18"/>
      <w:lang w:val="en-GB"/>
    </w:rPr>
  </w:style>
  <w:style w:type="character" w:styleId="Betoning">
    <w:name w:val="Emphasis"/>
    <w:basedOn w:val="Standardstycketeckensnitt"/>
    <w:uiPriority w:val="20"/>
    <w:semiHidden/>
    <w:qFormat/>
    <w:rsid w:val="00573DFD"/>
    <w:rPr>
      <w:i/>
      <w:iCs/>
      <w:noProof w:val="0"/>
    </w:rPr>
  </w:style>
  <w:style w:type="character" w:styleId="Bokenstitel">
    <w:name w:val="Book Title"/>
    <w:basedOn w:val="Standardstycketeckensnitt"/>
    <w:uiPriority w:val="33"/>
    <w:semiHidden/>
    <w:qFormat/>
    <w:rsid w:val="00573DFD"/>
    <w:rPr>
      <w:b/>
      <w:bCs/>
      <w:i/>
      <w:iCs/>
      <w:noProof w:val="0"/>
      <w:spacing w:val="5"/>
    </w:rPr>
  </w:style>
  <w:style w:type="paragraph" w:styleId="Brdtext2">
    <w:name w:val="Body Text 2"/>
    <w:basedOn w:val="Normal"/>
    <w:link w:val="Brdtext2Char"/>
    <w:uiPriority w:val="99"/>
    <w:semiHidden/>
    <w:unhideWhenUsed/>
    <w:rsid w:val="00573DFD"/>
    <w:pPr>
      <w:spacing w:after="120" w:line="480" w:lineRule="auto"/>
    </w:pPr>
  </w:style>
  <w:style w:type="character" w:customStyle="1" w:styleId="Brdtext2Char">
    <w:name w:val="Brödtext 2 Char"/>
    <w:basedOn w:val="Standardstycketeckensnitt"/>
    <w:link w:val="Brdtext2"/>
    <w:uiPriority w:val="99"/>
    <w:semiHidden/>
    <w:rsid w:val="00573DFD"/>
    <w:rPr>
      <w:lang w:val="en-GB"/>
    </w:rPr>
  </w:style>
  <w:style w:type="paragraph" w:styleId="Brdtext3">
    <w:name w:val="Body Text 3"/>
    <w:basedOn w:val="Normal"/>
    <w:link w:val="Brdtext3Char"/>
    <w:uiPriority w:val="99"/>
    <w:semiHidden/>
    <w:unhideWhenUsed/>
    <w:rsid w:val="00573DFD"/>
    <w:pPr>
      <w:spacing w:after="120"/>
    </w:pPr>
    <w:rPr>
      <w:sz w:val="16"/>
      <w:szCs w:val="16"/>
    </w:rPr>
  </w:style>
  <w:style w:type="character" w:customStyle="1" w:styleId="Brdtext3Char">
    <w:name w:val="Brödtext 3 Char"/>
    <w:basedOn w:val="Standardstycketeckensnitt"/>
    <w:link w:val="Brdtext3"/>
    <w:uiPriority w:val="99"/>
    <w:semiHidden/>
    <w:rsid w:val="00573DFD"/>
    <w:rPr>
      <w:sz w:val="16"/>
      <w:szCs w:val="16"/>
      <w:lang w:val="en-GB"/>
    </w:rPr>
  </w:style>
  <w:style w:type="paragraph" w:styleId="Brdtextmedfrstaindrag">
    <w:name w:val="Body Text First Indent"/>
    <w:basedOn w:val="Brdtext"/>
    <w:link w:val="BrdtextmedfrstaindragChar"/>
    <w:uiPriority w:val="99"/>
    <w:semiHidden/>
    <w:unhideWhenUsed/>
    <w:rsid w:val="00573DFD"/>
    <w:pPr>
      <w:tabs>
        <w:tab w:val="clear" w:pos="1701"/>
        <w:tab w:val="clear" w:pos="3600"/>
        <w:tab w:val="clear" w:pos="5387"/>
      </w:tabs>
      <w:ind w:firstLine="360"/>
    </w:pPr>
  </w:style>
  <w:style w:type="character" w:customStyle="1" w:styleId="BrdtextmedfrstaindragChar">
    <w:name w:val="Brödtext med första indrag Char"/>
    <w:basedOn w:val="BrdtextChar"/>
    <w:link w:val="Brdtextmedfrstaindrag"/>
    <w:uiPriority w:val="99"/>
    <w:semiHidden/>
    <w:rsid w:val="00573DFD"/>
    <w:rPr>
      <w:lang w:val="en-GB"/>
    </w:rPr>
  </w:style>
  <w:style w:type="paragraph" w:styleId="Brdtextmedfrstaindrag2">
    <w:name w:val="Body Text First Indent 2"/>
    <w:basedOn w:val="Brdtextmedindrag"/>
    <w:link w:val="Brdtextmedfrstaindrag2Char"/>
    <w:uiPriority w:val="99"/>
    <w:semiHidden/>
    <w:unhideWhenUsed/>
    <w:rsid w:val="00573DFD"/>
    <w:pPr>
      <w:tabs>
        <w:tab w:val="clear" w:pos="1701"/>
        <w:tab w:val="clear" w:pos="3600"/>
        <w:tab w:val="clear" w:pos="5387"/>
      </w:tabs>
      <w:ind w:left="360" w:firstLine="360"/>
    </w:pPr>
  </w:style>
  <w:style w:type="character" w:customStyle="1" w:styleId="Brdtextmedfrstaindrag2Char">
    <w:name w:val="Brödtext med första indrag 2 Char"/>
    <w:basedOn w:val="BrdtextmedindragChar"/>
    <w:link w:val="Brdtextmedfrstaindrag2"/>
    <w:uiPriority w:val="99"/>
    <w:semiHidden/>
    <w:rsid w:val="00573DFD"/>
    <w:rPr>
      <w:lang w:val="en-GB"/>
    </w:rPr>
  </w:style>
  <w:style w:type="paragraph" w:styleId="Brdtextmedindrag2">
    <w:name w:val="Body Text Indent 2"/>
    <w:basedOn w:val="Normal"/>
    <w:link w:val="Brdtextmedindrag2Char"/>
    <w:uiPriority w:val="99"/>
    <w:semiHidden/>
    <w:unhideWhenUsed/>
    <w:rsid w:val="00573DFD"/>
    <w:pPr>
      <w:spacing w:after="120" w:line="480" w:lineRule="auto"/>
      <w:ind w:left="283"/>
    </w:pPr>
  </w:style>
  <w:style w:type="character" w:customStyle="1" w:styleId="Brdtextmedindrag2Char">
    <w:name w:val="Brödtext med indrag 2 Char"/>
    <w:basedOn w:val="Standardstycketeckensnitt"/>
    <w:link w:val="Brdtextmedindrag2"/>
    <w:uiPriority w:val="99"/>
    <w:semiHidden/>
    <w:rsid w:val="00573DFD"/>
    <w:rPr>
      <w:lang w:val="en-GB"/>
    </w:rPr>
  </w:style>
  <w:style w:type="paragraph" w:styleId="Brdtextmedindrag3">
    <w:name w:val="Body Text Indent 3"/>
    <w:basedOn w:val="Normal"/>
    <w:link w:val="Brdtextmedindrag3Char"/>
    <w:uiPriority w:val="99"/>
    <w:semiHidden/>
    <w:unhideWhenUsed/>
    <w:rsid w:val="00573DFD"/>
    <w:pPr>
      <w:spacing w:after="120"/>
      <w:ind w:left="283"/>
    </w:pPr>
    <w:rPr>
      <w:sz w:val="16"/>
      <w:szCs w:val="16"/>
    </w:rPr>
  </w:style>
  <w:style w:type="character" w:customStyle="1" w:styleId="Brdtextmedindrag3Char">
    <w:name w:val="Brödtext med indrag 3 Char"/>
    <w:basedOn w:val="Standardstycketeckensnitt"/>
    <w:link w:val="Brdtextmedindrag3"/>
    <w:uiPriority w:val="99"/>
    <w:semiHidden/>
    <w:rsid w:val="00573DFD"/>
    <w:rPr>
      <w:sz w:val="16"/>
      <w:szCs w:val="16"/>
      <w:lang w:val="en-GB"/>
    </w:rPr>
  </w:style>
  <w:style w:type="paragraph" w:styleId="Citat">
    <w:name w:val="Quote"/>
    <w:basedOn w:val="Normal"/>
    <w:next w:val="Normal"/>
    <w:link w:val="CitatChar"/>
    <w:uiPriority w:val="29"/>
    <w:semiHidden/>
    <w:qFormat/>
    <w:rsid w:val="00573DFD"/>
    <w:pPr>
      <w:spacing w:before="200" w:after="160"/>
      <w:ind w:left="864" w:right="864"/>
      <w:jc w:val="center"/>
    </w:pPr>
    <w:rPr>
      <w:i/>
      <w:iCs/>
      <w:color w:val="404040" w:themeColor="text1" w:themeTint="BF"/>
    </w:rPr>
  </w:style>
  <w:style w:type="character" w:customStyle="1" w:styleId="CitatChar">
    <w:name w:val="Citat Char"/>
    <w:basedOn w:val="Standardstycketeckensnitt"/>
    <w:link w:val="Citat"/>
    <w:uiPriority w:val="29"/>
    <w:semiHidden/>
    <w:rsid w:val="00573DFD"/>
    <w:rPr>
      <w:i/>
      <w:iCs/>
      <w:color w:val="404040" w:themeColor="text1" w:themeTint="BF"/>
      <w:lang w:val="en-GB"/>
    </w:rPr>
  </w:style>
  <w:style w:type="paragraph" w:styleId="Citatfrteckning">
    <w:name w:val="table of authorities"/>
    <w:basedOn w:val="Normal"/>
    <w:next w:val="Normal"/>
    <w:uiPriority w:val="99"/>
    <w:semiHidden/>
    <w:unhideWhenUsed/>
    <w:rsid w:val="00573DFD"/>
    <w:pPr>
      <w:spacing w:after="0"/>
      <w:ind w:left="250" w:hanging="250"/>
    </w:pPr>
  </w:style>
  <w:style w:type="paragraph" w:styleId="Citatfrteckningsrubrik">
    <w:name w:val="toa heading"/>
    <w:basedOn w:val="Normal"/>
    <w:next w:val="Normal"/>
    <w:uiPriority w:val="99"/>
    <w:semiHidden/>
    <w:unhideWhenUsed/>
    <w:rsid w:val="00573DFD"/>
    <w:pPr>
      <w:spacing w:before="120"/>
    </w:pPr>
    <w:rPr>
      <w:rFonts w:asciiTheme="majorHAnsi" w:eastAsiaTheme="majorEastAsia" w:hAnsiTheme="majorHAnsi" w:cstheme="majorBidi"/>
      <w:b/>
      <w:bCs/>
      <w:sz w:val="24"/>
      <w:szCs w:val="24"/>
    </w:rPr>
  </w:style>
  <w:style w:type="paragraph" w:styleId="Datum">
    <w:name w:val="Date"/>
    <w:basedOn w:val="Normal"/>
    <w:next w:val="Normal"/>
    <w:link w:val="DatumChar"/>
    <w:uiPriority w:val="99"/>
    <w:semiHidden/>
    <w:unhideWhenUsed/>
    <w:rsid w:val="00573DFD"/>
  </w:style>
  <w:style w:type="character" w:customStyle="1" w:styleId="DatumChar">
    <w:name w:val="Datum Char"/>
    <w:basedOn w:val="Standardstycketeckensnitt"/>
    <w:link w:val="Datum"/>
    <w:uiPriority w:val="99"/>
    <w:semiHidden/>
    <w:rsid w:val="00573DFD"/>
    <w:rPr>
      <w:lang w:val="en-GB"/>
    </w:rPr>
  </w:style>
  <w:style w:type="character" w:styleId="Diskretbetoning">
    <w:name w:val="Subtle Emphasis"/>
    <w:basedOn w:val="Standardstycketeckensnitt"/>
    <w:uiPriority w:val="19"/>
    <w:semiHidden/>
    <w:qFormat/>
    <w:rsid w:val="00573DFD"/>
    <w:rPr>
      <w:i/>
      <w:iCs/>
      <w:noProof w:val="0"/>
      <w:color w:val="404040" w:themeColor="text1" w:themeTint="BF"/>
    </w:rPr>
  </w:style>
  <w:style w:type="character" w:styleId="Diskretreferens">
    <w:name w:val="Subtle Reference"/>
    <w:basedOn w:val="Standardstycketeckensnitt"/>
    <w:uiPriority w:val="31"/>
    <w:semiHidden/>
    <w:qFormat/>
    <w:rsid w:val="00573DFD"/>
    <w:rPr>
      <w:smallCaps/>
      <w:noProof w:val="0"/>
      <w:color w:val="5A5A5A" w:themeColor="text1" w:themeTint="A5"/>
    </w:rPr>
  </w:style>
  <w:style w:type="table" w:styleId="Diskrettabell1">
    <w:name w:val="Table Subtle 1"/>
    <w:basedOn w:val="Normaltabell"/>
    <w:uiPriority w:val="99"/>
    <w:semiHidden/>
    <w:unhideWhenUsed/>
    <w:rsid w:val="00573DF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iskrettabell2">
    <w:name w:val="Table Subtle 2"/>
    <w:basedOn w:val="Normaltabell"/>
    <w:uiPriority w:val="99"/>
    <w:semiHidden/>
    <w:unhideWhenUsed/>
    <w:rsid w:val="00573DF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kumentversikt">
    <w:name w:val="Document Map"/>
    <w:basedOn w:val="Normal"/>
    <w:link w:val="DokumentversiktChar"/>
    <w:uiPriority w:val="99"/>
    <w:semiHidden/>
    <w:unhideWhenUsed/>
    <w:rsid w:val="00573DFD"/>
    <w:pPr>
      <w:spacing w:after="0" w:line="240" w:lineRule="auto"/>
    </w:pPr>
    <w:rPr>
      <w:rFonts w:ascii="Segoe UI" w:hAnsi="Segoe UI" w:cs="Segoe UI"/>
      <w:sz w:val="16"/>
      <w:szCs w:val="16"/>
    </w:rPr>
  </w:style>
  <w:style w:type="character" w:customStyle="1" w:styleId="DokumentversiktChar">
    <w:name w:val="Dokumentöversikt Char"/>
    <w:basedOn w:val="Standardstycketeckensnitt"/>
    <w:link w:val="Dokumentversikt"/>
    <w:uiPriority w:val="99"/>
    <w:semiHidden/>
    <w:rsid w:val="00573DFD"/>
    <w:rPr>
      <w:rFonts w:ascii="Segoe UI" w:hAnsi="Segoe UI" w:cs="Segoe UI"/>
      <w:sz w:val="16"/>
      <w:szCs w:val="16"/>
      <w:lang w:val="en-GB"/>
    </w:rPr>
  </w:style>
  <w:style w:type="table" w:styleId="Eleganttabell">
    <w:name w:val="Table Elegant"/>
    <w:basedOn w:val="Normaltabell"/>
    <w:uiPriority w:val="99"/>
    <w:semiHidden/>
    <w:unhideWhenUsed/>
    <w:rsid w:val="00573D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Enkeltabell1">
    <w:name w:val="Table Simple 1"/>
    <w:basedOn w:val="Normaltabell"/>
    <w:uiPriority w:val="99"/>
    <w:semiHidden/>
    <w:unhideWhenUsed/>
    <w:rsid w:val="00573DF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abell2">
    <w:name w:val="Table Simple 2"/>
    <w:basedOn w:val="Normaltabell"/>
    <w:uiPriority w:val="99"/>
    <w:semiHidden/>
    <w:unhideWhenUsed/>
    <w:rsid w:val="00573D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abell3">
    <w:name w:val="Table Simple 3"/>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postsignatur">
    <w:name w:val="E-mail Signature"/>
    <w:basedOn w:val="Normal"/>
    <w:link w:val="E-postsignaturChar"/>
    <w:uiPriority w:val="99"/>
    <w:semiHidden/>
    <w:unhideWhenUsed/>
    <w:rsid w:val="00573DFD"/>
    <w:pPr>
      <w:spacing w:after="0" w:line="240" w:lineRule="auto"/>
    </w:pPr>
  </w:style>
  <w:style w:type="character" w:customStyle="1" w:styleId="E-postsignaturChar">
    <w:name w:val="E-postsignatur Char"/>
    <w:basedOn w:val="Standardstycketeckensnitt"/>
    <w:link w:val="E-postsignatur"/>
    <w:uiPriority w:val="99"/>
    <w:semiHidden/>
    <w:rsid w:val="00573DFD"/>
    <w:rPr>
      <w:lang w:val="en-GB"/>
    </w:rPr>
  </w:style>
  <w:style w:type="paragraph" w:styleId="Figurfrteckning">
    <w:name w:val="table of figures"/>
    <w:basedOn w:val="Normal"/>
    <w:next w:val="Normal"/>
    <w:uiPriority w:val="99"/>
    <w:semiHidden/>
    <w:unhideWhenUsed/>
    <w:rsid w:val="00573DFD"/>
    <w:pPr>
      <w:spacing w:after="0"/>
    </w:pPr>
  </w:style>
  <w:style w:type="table" w:styleId="Frgadlista">
    <w:name w:val="Colorful List"/>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6B2A9" w:themeFill="accent2" w:themeFillShade="CC"/>
      </w:tcPr>
    </w:tblStylePr>
    <w:tblStylePr w:type="lastRow">
      <w:rPr>
        <w:b/>
        <w:bCs/>
        <w:color w:val="B6B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rgadlista-dekorfrg1">
    <w:name w:val="Colorful List Accent 1"/>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E1E9F5" w:themeFill="accent1" w:themeFillTint="19"/>
    </w:tcPr>
    <w:tblStylePr w:type="firstRow">
      <w:rPr>
        <w:b/>
        <w:bCs/>
        <w:color w:val="FFFFFF" w:themeColor="background1"/>
      </w:rPr>
      <w:tblPr/>
      <w:tcPr>
        <w:tcBorders>
          <w:bottom w:val="single" w:sz="12" w:space="0" w:color="FFFFFF" w:themeColor="background1"/>
        </w:tcBorders>
        <w:shd w:val="clear" w:color="auto" w:fill="B6B2A9" w:themeFill="accent2" w:themeFillShade="CC"/>
      </w:tcPr>
    </w:tblStylePr>
    <w:tblStylePr w:type="lastRow">
      <w:rPr>
        <w:b/>
        <w:bCs/>
        <w:color w:val="B6B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C8E6" w:themeFill="accent1" w:themeFillTint="3F"/>
      </w:tcPr>
    </w:tblStylePr>
    <w:tblStylePr w:type="band1Horz">
      <w:tblPr/>
      <w:tcPr>
        <w:shd w:val="clear" w:color="auto" w:fill="C1D2EB" w:themeFill="accent1" w:themeFillTint="33"/>
      </w:tcPr>
    </w:tblStylePr>
  </w:style>
  <w:style w:type="table" w:styleId="Frgadlista-dekorfrg2">
    <w:name w:val="Colorful List Accent 2"/>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BFBFB" w:themeFill="accent2" w:themeFillTint="19"/>
    </w:tcPr>
    <w:tblStylePr w:type="firstRow">
      <w:rPr>
        <w:b/>
        <w:bCs/>
        <w:color w:val="FFFFFF" w:themeColor="background1"/>
      </w:rPr>
      <w:tblPr/>
      <w:tcPr>
        <w:tcBorders>
          <w:bottom w:val="single" w:sz="12" w:space="0" w:color="FFFFFF" w:themeColor="background1"/>
        </w:tcBorders>
        <w:shd w:val="clear" w:color="auto" w:fill="B6B2A9" w:themeFill="accent2" w:themeFillShade="CC"/>
      </w:tcPr>
    </w:tblStylePr>
    <w:tblStylePr w:type="lastRow">
      <w:rPr>
        <w:b/>
        <w:bCs/>
        <w:color w:val="B6B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6F5" w:themeFill="accent2" w:themeFillTint="3F"/>
      </w:tcPr>
    </w:tblStylePr>
    <w:tblStylePr w:type="band1Horz">
      <w:tblPr/>
      <w:tcPr>
        <w:shd w:val="clear" w:color="auto" w:fill="F8F8F7" w:themeFill="accent2" w:themeFillTint="33"/>
      </w:tcPr>
    </w:tblStylePr>
  </w:style>
  <w:style w:type="table" w:styleId="Frgadlista-dekorfrg3">
    <w:name w:val="Colorful List Accent 3"/>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EBF1F6" w:themeFill="accent3" w:themeFillTint="19"/>
    </w:tcPr>
    <w:tblStylePr w:type="firstRow">
      <w:rPr>
        <w:b/>
        <w:bCs/>
        <w:color w:val="FFFFFF" w:themeColor="background1"/>
      </w:rPr>
      <w:tblPr/>
      <w:tcPr>
        <w:tcBorders>
          <w:bottom w:val="single" w:sz="12" w:space="0" w:color="FFFFFF" w:themeColor="background1"/>
        </w:tcBorders>
        <w:shd w:val="clear" w:color="auto" w:fill="7192AE" w:themeFill="accent4" w:themeFillShade="CC"/>
      </w:tcPr>
    </w:tblStylePr>
    <w:tblStylePr w:type="lastRow">
      <w:rPr>
        <w:b/>
        <w:bCs/>
        <w:color w:val="7192A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DBE8" w:themeFill="accent3" w:themeFillTint="3F"/>
      </w:tcPr>
    </w:tblStylePr>
    <w:tblStylePr w:type="band1Horz">
      <w:tblPr/>
      <w:tcPr>
        <w:shd w:val="clear" w:color="auto" w:fill="D7E2ED" w:themeFill="accent3" w:themeFillTint="33"/>
      </w:tcPr>
    </w:tblStylePr>
  </w:style>
  <w:style w:type="table" w:styleId="Frgadlista-dekorfrg4">
    <w:name w:val="Colorful List Accent 4"/>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5F7F9" w:themeFill="accent4" w:themeFillTint="19"/>
    </w:tcPr>
    <w:tblStylePr w:type="firstRow">
      <w:rPr>
        <w:b/>
        <w:bCs/>
        <w:color w:val="FFFFFF" w:themeColor="background1"/>
      </w:rPr>
      <w:tblPr/>
      <w:tcPr>
        <w:tcBorders>
          <w:bottom w:val="single" w:sz="12" w:space="0" w:color="FFFFFF" w:themeColor="background1"/>
        </w:tcBorders>
        <w:shd w:val="clear" w:color="auto" w:fill="385A7A" w:themeFill="accent3" w:themeFillShade="CC"/>
      </w:tcPr>
    </w:tblStylePr>
    <w:tblStylePr w:type="lastRow">
      <w:rPr>
        <w:b/>
        <w:bCs/>
        <w:color w:val="385A7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CF1" w:themeFill="accent4" w:themeFillTint="3F"/>
      </w:tcPr>
    </w:tblStylePr>
    <w:tblStylePr w:type="band1Horz">
      <w:tblPr/>
      <w:tcPr>
        <w:shd w:val="clear" w:color="auto" w:fill="EBF0F4" w:themeFill="accent4" w:themeFillTint="33"/>
      </w:tcPr>
    </w:tblStylePr>
  </w:style>
  <w:style w:type="table" w:styleId="Frgadlista-dekorfrg5">
    <w:name w:val="Colorful List Accent 5"/>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1F0EE" w:themeFill="accent5" w:themeFillTint="19"/>
    </w:tcPr>
    <w:tblStylePr w:type="firstRow">
      <w:rPr>
        <w:b/>
        <w:bCs/>
        <w:color w:val="FFFFFF" w:themeColor="background1"/>
      </w:rPr>
      <w:tblPr/>
      <w:tcPr>
        <w:tcBorders>
          <w:bottom w:val="single" w:sz="12" w:space="0" w:color="FFFFFF" w:themeColor="background1"/>
        </w:tcBorders>
        <w:shd w:val="clear" w:color="auto" w:fill="A4B8CD" w:themeFill="accent6" w:themeFillShade="CC"/>
      </w:tcPr>
    </w:tblStylePr>
    <w:tblStylePr w:type="lastRow">
      <w:rPr>
        <w:b/>
        <w:bCs/>
        <w:color w:val="A4B8C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AD6" w:themeFill="accent5" w:themeFillTint="3F"/>
      </w:tcPr>
    </w:tblStylePr>
    <w:tblStylePr w:type="band1Horz">
      <w:tblPr/>
      <w:tcPr>
        <w:shd w:val="clear" w:color="auto" w:fill="E3E1DE" w:themeFill="accent5" w:themeFillTint="33"/>
      </w:tcPr>
    </w:tblStylePr>
  </w:style>
  <w:style w:type="table" w:styleId="Frgadlista-dekorfrg6">
    <w:name w:val="Colorful List Accent 6"/>
    <w:basedOn w:val="Normaltabell"/>
    <w:uiPriority w:val="72"/>
    <w:semiHidden/>
    <w:unhideWhenUsed/>
    <w:rsid w:val="00573DFD"/>
    <w:pPr>
      <w:spacing w:after="0" w:line="240" w:lineRule="auto"/>
    </w:pPr>
    <w:rPr>
      <w:color w:val="000000" w:themeColor="text1"/>
    </w:rPr>
    <w:tblPr>
      <w:tblStyleRowBandSize w:val="1"/>
      <w:tblStyleColBandSize w:val="1"/>
    </w:tblPr>
    <w:tcPr>
      <w:shd w:val="clear" w:color="auto" w:fill="FBFCFD" w:themeFill="accent6" w:themeFillTint="19"/>
    </w:tcPr>
    <w:tblStylePr w:type="firstRow">
      <w:rPr>
        <w:b/>
        <w:bCs/>
        <w:color w:val="FFFFFF" w:themeColor="background1"/>
      </w:rPr>
      <w:tblPr/>
      <w:tcPr>
        <w:tcBorders>
          <w:bottom w:val="single" w:sz="12" w:space="0" w:color="FFFFFF" w:themeColor="background1"/>
        </w:tcBorders>
        <w:shd w:val="clear" w:color="auto" w:fill="5A554C" w:themeFill="accent5" w:themeFillShade="CC"/>
      </w:tcPr>
    </w:tblStylePr>
    <w:tblStylePr w:type="lastRow">
      <w:rPr>
        <w:b/>
        <w:bCs/>
        <w:color w:val="5A55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8FA" w:themeFill="accent6" w:themeFillTint="3F"/>
      </w:tcPr>
    </w:tblStylePr>
    <w:tblStylePr w:type="band1Horz">
      <w:tblPr/>
      <w:tcPr>
        <w:shd w:val="clear" w:color="auto" w:fill="F8FAFB" w:themeFill="accent6" w:themeFillTint="33"/>
      </w:tcPr>
    </w:tblStylePr>
  </w:style>
  <w:style w:type="table" w:styleId="Frgadskuggning">
    <w:name w:val="Colorful Shading"/>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DFDDD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rgadskuggning-dekorfrg1">
    <w:name w:val="Colorful Shading Accent 1"/>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DFDDD9" w:themeColor="accent2"/>
        <w:left w:val="single" w:sz="4" w:space="0" w:color="1A3050" w:themeColor="accent1"/>
        <w:bottom w:val="single" w:sz="4" w:space="0" w:color="1A3050" w:themeColor="accent1"/>
        <w:right w:val="single" w:sz="4" w:space="0" w:color="1A3050" w:themeColor="accent1"/>
        <w:insideH w:val="single" w:sz="4" w:space="0" w:color="FFFFFF" w:themeColor="background1"/>
        <w:insideV w:val="single" w:sz="4" w:space="0" w:color="FFFFFF" w:themeColor="background1"/>
      </w:tblBorders>
    </w:tblPr>
    <w:tcPr>
      <w:shd w:val="clear" w:color="auto" w:fill="E1E9F5" w:themeFill="accent1" w:themeFillTint="19"/>
    </w:tcPr>
    <w:tblStylePr w:type="firstRow">
      <w:rPr>
        <w:b/>
        <w:bCs/>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1C2F" w:themeFill="accent1" w:themeFillShade="99"/>
      </w:tcPr>
    </w:tblStylePr>
    <w:tblStylePr w:type="firstCol">
      <w:rPr>
        <w:color w:val="FFFFFF" w:themeColor="background1"/>
      </w:rPr>
      <w:tblPr/>
      <w:tcPr>
        <w:tcBorders>
          <w:top w:val="nil"/>
          <w:left w:val="nil"/>
          <w:bottom w:val="nil"/>
          <w:right w:val="nil"/>
          <w:insideH w:val="single" w:sz="4" w:space="0" w:color="0F1C2F" w:themeColor="accent1" w:themeShade="99"/>
          <w:insideV w:val="nil"/>
        </w:tcBorders>
        <w:shd w:val="clear" w:color="auto" w:fill="0F1C2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F1C2F" w:themeFill="accent1" w:themeFillShade="99"/>
      </w:tcPr>
    </w:tblStylePr>
    <w:tblStylePr w:type="band1Vert">
      <w:tblPr/>
      <w:tcPr>
        <w:shd w:val="clear" w:color="auto" w:fill="85A6D7" w:themeFill="accent1" w:themeFillTint="66"/>
      </w:tcPr>
    </w:tblStylePr>
    <w:tblStylePr w:type="band1Horz">
      <w:tblPr/>
      <w:tcPr>
        <w:shd w:val="clear" w:color="auto" w:fill="6790CD" w:themeFill="accent1" w:themeFillTint="7F"/>
      </w:tcPr>
    </w:tblStylePr>
    <w:tblStylePr w:type="neCell">
      <w:rPr>
        <w:color w:val="000000" w:themeColor="text1"/>
      </w:rPr>
    </w:tblStylePr>
    <w:tblStylePr w:type="nwCell">
      <w:rPr>
        <w:color w:val="000000" w:themeColor="text1"/>
      </w:rPr>
    </w:tblStylePr>
  </w:style>
  <w:style w:type="table" w:styleId="Frgadskuggning-dekorfrg2">
    <w:name w:val="Colorful Shading Accent 2"/>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DFDDD9" w:themeColor="accent2"/>
        <w:left w:val="single" w:sz="4" w:space="0" w:color="DFDDD9" w:themeColor="accent2"/>
        <w:bottom w:val="single" w:sz="4" w:space="0" w:color="DFDDD9" w:themeColor="accent2"/>
        <w:right w:val="single" w:sz="4" w:space="0" w:color="DFDDD9" w:themeColor="accent2"/>
        <w:insideH w:val="single" w:sz="4" w:space="0" w:color="FFFFFF" w:themeColor="background1"/>
        <w:insideV w:val="single" w:sz="4" w:space="0" w:color="FFFFFF" w:themeColor="background1"/>
      </w:tblBorders>
    </w:tblPr>
    <w:tcPr>
      <w:shd w:val="clear" w:color="auto" w:fill="FBFBFB" w:themeFill="accent2" w:themeFillTint="19"/>
    </w:tcPr>
    <w:tblStylePr w:type="firstRow">
      <w:rPr>
        <w:b/>
        <w:bCs/>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8779" w:themeFill="accent2" w:themeFillShade="99"/>
      </w:tcPr>
    </w:tblStylePr>
    <w:tblStylePr w:type="firstCol">
      <w:rPr>
        <w:color w:val="FFFFFF" w:themeColor="background1"/>
      </w:rPr>
      <w:tblPr/>
      <w:tcPr>
        <w:tcBorders>
          <w:top w:val="nil"/>
          <w:left w:val="nil"/>
          <w:bottom w:val="nil"/>
          <w:right w:val="nil"/>
          <w:insideH w:val="single" w:sz="4" w:space="0" w:color="8E8779" w:themeColor="accent2" w:themeShade="99"/>
          <w:insideV w:val="nil"/>
        </w:tcBorders>
        <w:shd w:val="clear" w:color="auto" w:fill="8E877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E8779" w:themeFill="accent2" w:themeFillShade="99"/>
      </w:tcPr>
    </w:tblStylePr>
    <w:tblStylePr w:type="band1Vert">
      <w:tblPr/>
      <w:tcPr>
        <w:shd w:val="clear" w:color="auto" w:fill="F2F1EF" w:themeFill="accent2" w:themeFillTint="66"/>
      </w:tcPr>
    </w:tblStylePr>
    <w:tblStylePr w:type="band1Horz">
      <w:tblPr/>
      <w:tcPr>
        <w:shd w:val="clear" w:color="auto" w:fill="EFEEEC" w:themeFill="accent2" w:themeFillTint="7F"/>
      </w:tcPr>
    </w:tblStylePr>
    <w:tblStylePr w:type="neCell">
      <w:rPr>
        <w:color w:val="000000" w:themeColor="text1"/>
      </w:rPr>
    </w:tblStylePr>
    <w:tblStylePr w:type="nwCell">
      <w:rPr>
        <w:color w:val="000000" w:themeColor="text1"/>
      </w:rPr>
    </w:tblStylePr>
  </w:style>
  <w:style w:type="table" w:styleId="Frgadskuggning-dekorfrg3">
    <w:name w:val="Colorful Shading Accent 3"/>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A0B6C9" w:themeColor="accent4"/>
        <w:left w:val="single" w:sz="4" w:space="0" w:color="467199" w:themeColor="accent3"/>
        <w:bottom w:val="single" w:sz="4" w:space="0" w:color="467199" w:themeColor="accent3"/>
        <w:right w:val="single" w:sz="4" w:space="0" w:color="467199" w:themeColor="accent3"/>
        <w:insideH w:val="single" w:sz="4" w:space="0" w:color="FFFFFF" w:themeColor="background1"/>
        <w:insideV w:val="single" w:sz="4" w:space="0" w:color="FFFFFF" w:themeColor="background1"/>
      </w:tblBorders>
    </w:tblPr>
    <w:tcPr>
      <w:shd w:val="clear" w:color="auto" w:fill="EBF1F6" w:themeFill="accent3" w:themeFillTint="19"/>
    </w:tcPr>
    <w:tblStylePr w:type="firstRow">
      <w:rPr>
        <w:b/>
        <w:bCs/>
      </w:rPr>
      <w:tblPr/>
      <w:tcPr>
        <w:tcBorders>
          <w:top w:val="nil"/>
          <w:left w:val="nil"/>
          <w:bottom w:val="single" w:sz="24" w:space="0" w:color="A0B6C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435B" w:themeFill="accent3" w:themeFillShade="99"/>
      </w:tcPr>
    </w:tblStylePr>
    <w:tblStylePr w:type="firstCol">
      <w:rPr>
        <w:color w:val="FFFFFF" w:themeColor="background1"/>
      </w:rPr>
      <w:tblPr/>
      <w:tcPr>
        <w:tcBorders>
          <w:top w:val="nil"/>
          <w:left w:val="nil"/>
          <w:bottom w:val="nil"/>
          <w:right w:val="nil"/>
          <w:insideH w:val="single" w:sz="4" w:space="0" w:color="2A435B" w:themeColor="accent3" w:themeShade="99"/>
          <w:insideV w:val="nil"/>
        </w:tcBorders>
        <w:shd w:val="clear" w:color="auto" w:fill="2A435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A435B" w:themeFill="accent3" w:themeFillShade="99"/>
      </w:tcPr>
    </w:tblStylePr>
    <w:tblStylePr w:type="band1Vert">
      <w:tblPr/>
      <w:tcPr>
        <w:shd w:val="clear" w:color="auto" w:fill="B0C6DB" w:themeFill="accent3" w:themeFillTint="66"/>
      </w:tcPr>
    </w:tblStylePr>
    <w:tblStylePr w:type="band1Horz">
      <w:tblPr/>
      <w:tcPr>
        <w:shd w:val="clear" w:color="auto" w:fill="9CB8D2" w:themeFill="accent3" w:themeFillTint="7F"/>
      </w:tcPr>
    </w:tblStylePr>
  </w:style>
  <w:style w:type="table" w:styleId="Frgadskuggning-dekorfrg4">
    <w:name w:val="Colorful Shading Accent 4"/>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467199" w:themeColor="accent3"/>
        <w:left w:val="single" w:sz="4" w:space="0" w:color="A0B6C9" w:themeColor="accent4"/>
        <w:bottom w:val="single" w:sz="4" w:space="0" w:color="A0B6C9" w:themeColor="accent4"/>
        <w:right w:val="single" w:sz="4" w:space="0" w:color="A0B6C9" w:themeColor="accent4"/>
        <w:insideH w:val="single" w:sz="4" w:space="0" w:color="FFFFFF" w:themeColor="background1"/>
        <w:insideV w:val="single" w:sz="4" w:space="0" w:color="FFFFFF" w:themeColor="background1"/>
      </w:tblBorders>
    </w:tblPr>
    <w:tcPr>
      <w:shd w:val="clear" w:color="auto" w:fill="F5F7F9" w:themeFill="accent4" w:themeFillTint="19"/>
    </w:tcPr>
    <w:tblStylePr w:type="firstRow">
      <w:rPr>
        <w:b/>
        <w:bCs/>
      </w:rPr>
      <w:tblPr/>
      <w:tcPr>
        <w:tcBorders>
          <w:top w:val="nil"/>
          <w:left w:val="nil"/>
          <w:bottom w:val="single" w:sz="24" w:space="0" w:color="46719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E6E89" w:themeFill="accent4" w:themeFillShade="99"/>
      </w:tcPr>
    </w:tblStylePr>
    <w:tblStylePr w:type="firstCol">
      <w:rPr>
        <w:color w:val="FFFFFF" w:themeColor="background1"/>
      </w:rPr>
      <w:tblPr/>
      <w:tcPr>
        <w:tcBorders>
          <w:top w:val="nil"/>
          <w:left w:val="nil"/>
          <w:bottom w:val="nil"/>
          <w:right w:val="nil"/>
          <w:insideH w:val="single" w:sz="4" w:space="0" w:color="4E6E89" w:themeColor="accent4" w:themeShade="99"/>
          <w:insideV w:val="nil"/>
        </w:tcBorders>
        <w:shd w:val="clear" w:color="auto" w:fill="4E6E8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E6E89" w:themeFill="accent4" w:themeFillShade="99"/>
      </w:tcPr>
    </w:tblStylePr>
    <w:tblStylePr w:type="band1Vert">
      <w:tblPr/>
      <w:tcPr>
        <w:shd w:val="clear" w:color="auto" w:fill="D8E1E9" w:themeFill="accent4" w:themeFillTint="66"/>
      </w:tcPr>
    </w:tblStylePr>
    <w:tblStylePr w:type="band1Horz">
      <w:tblPr/>
      <w:tcPr>
        <w:shd w:val="clear" w:color="auto" w:fill="CFDAE4" w:themeFill="accent4" w:themeFillTint="7F"/>
      </w:tcPr>
    </w:tblStylePr>
    <w:tblStylePr w:type="neCell">
      <w:rPr>
        <w:color w:val="000000" w:themeColor="text1"/>
      </w:rPr>
    </w:tblStylePr>
    <w:tblStylePr w:type="nwCell">
      <w:rPr>
        <w:color w:val="000000" w:themeColor="text1"/>
      </w:rPr>
    </w:tblStylePr>
  </w:style>
  <w:style w:type="table" w:styleId="Frgadskuggning-dekorfrg5">
    <w:name w:val="Colorful Shading Accent 5"/>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E0E7EE" w:themeColor="accent6"/>
        <w:left w:val="single" w:sz="4" w:space="0" w:color="716B5F" w:themeColor="accent5"/>
        <w:bottom w:val="single" w:sz="4" w:space="0" w:color="716B5F" w:themeColor="accent5"/>
        <w:right w:val="single" w:sz="4" w:space="0" w:color="716B5F" w:themeColor="accent5"/>
        <w:insideH w:val="single" w:sz="4" w:space="0" w:color="FFFFFF" w:themeColor="background1"/>
        <w:insideV w:val="single" w:sz="4" w:space="0" w:color="FFFFFF" w:themeColor="background1"/>
      </w:tblBorders>
    </w:tblPr>
    <w:tcPr>
      <w:shd w:val="clear" w:color="auto" w:fill="F1F0EE" w:themeFill="accent5" w:themeFillTint="19"/>
    </w:tcPr>
    <w:tblStylePr w:type="firstRow">
      <w:rPr>
        <w:b/>
        <w:bCs/>
      </w:rPr>
      <w:tblPr/>
      <w:tcPr>
        <w:tcBorders>
          <w:top w:val="nil"/>
          <w:left w:val="nil"/>
          <w:bottom w:val="single" w:sz="24" w:space="0" w:color="E0E7E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4039" w:themeFill="accent5" w:themeFillShade="99"/>
      </w:tcPr>
    </w:tblStylePr>
    <w:tblStylePr w:type="firstCol">
      <w:rPr>
        <w:color w:val="FFFFFF" w:themeColor="background1"/>
      </w:rPr>
      <w:tblPr/>
      <w:tcPr>
        <w:tcBorders>
          <w:top w:val="nil"/>
          <w:left w:val="nil"/>
          <w:bottom w:val="nil"/>
          <w:right w:val="nil"/>
          <w:insideH w:val="single" w:sz="4" w:space="0" w:color="434039" w:themeColor="accent5" w:themeShade="99"/>
          <w:insideV w:val="nil"/>
        </w:tcBorders>
        <w:shd w:val="clear" w:color="auto" w:fill="4340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34039" w:themeFill="accent5" w:themeFillShade="99"/>
      </w:tcPr>
    </w:tblStylePr>
    <w:tblStylePr w:type="band1Vert">
      <w:tblPr/>
      <w:tcPr>
        <w:shd w:val="clear" w:color="auto" w:fill="C7C4BD" w:themeFill="accent5" w:themeFillTint="66"/>
      </w:tcPr>
    </w:tblStylePr>
    <w:tblStylePr w:type="band1Horz">
      <w:tblPr/>
      <w:tcPr>
        <w:shd w:val="clear" w:color="auto" w:fill="BAB5AD" w:themeFill="accent5" w:themeFillTint="7F"/>
      </w:tcPr>
    </w:tblStylePr>
    <w:tblStylePr w:type="neCell">
      <w:rPr>
        <w:color w:val="000000" w:themeColor="text1"/>
      </w:rPr>
    </w:tblStylePr>
    <w:tblStylePr w:type="nwCell">
      <w:rPr>
        <w:color w:val="000000" w:themeColor="text1"/>
      </w:rPr>
    </w:tblStylePr>
  </w:style>
  <w:style w:type="table" w:styleId="Frgadskuggning-dekorfrg6">
    <w:name w:val="Colorful Shading Accent 6"/>
    <w:basedOn w:val="Normaltabell"/>
    <w:uiPriority w:val="71"/>
    <w:semiHidden/>
    <w:unhideWhenUsed/>
    <w:rsid w:val="00573DFD"/>
    <w:pPr>
      <w:spacing w:after="0" w:line="240" w:lineRule="auto"/>
    </w:pPr>
    <w:rPr>
      <w:color w:val="000000" w:themeColor="text1"/>
    </w:rPr>
    <w:tblPr>
      <w:tblStyleRowBandSize w:val="1"/>
      <w:tblStyleColBandSize w:val="1"/>
      <w:tblBorders>
        <w:top w:val="single" w:sz="24" w:space="0" w:color="716B5F" w:themeColor="accent5"/>
        <w:left w:val="single" w:sz="4" w:space="0" w:color="E0E7EE" w:themeColor="accent6"/>
        <w:bottom w:val="single" w:sz="4" w:space="0" w:color="E0E7EE" w:themeColor="accent6"/>
        <w:right w:val="single" w:sz="4" w:space="0" w:color="E0E7EE" w:themeColor="accent6"/>
        <w:insideH w:val="single" w:sz="4" w:space="0" w:color="FFFFFF" w:themeColor="background1"/>
        <w:insideV w:val="single" w:sz="4" w:space="0" w:color="FFFFFF" w:themeColor="background1"/>
      </w:tblBorders>
    </w:tblPr>
    <w:tcPr>
      <w:shd w:val="clear" w:color="auto" w:fill="FBFCFD" w:themeFill="accent6" w:themeFillTint="19"/>
    </w:tcPr>
    <w:tblStylePr w:type="firstRow">
      <w:rPr>
        <w:b/>
        <w:bCs/>
      </w:rPr>
      <w:tblPr/>
      <w:tcPr>
        <w:tcBorders>
          <w:top w:val="nil"/>
          <w:left w:val="nil"/>
          <w:bottom w:val="single" w:sz="24" w:space="0" w:color="716B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88AAC" w:themeFill="accent6" w:themeFillShade="99"/>
      </w:tcPr>
    </w:tblStylePr>
    <w:tblStylePr w:type="firstCol">
      <w:rPr>
        <w:color w:val="FFFFFF" w:themeColor="background1"/>
      </w:rPr>
      <w:tblPr/>
      <w:tcPr>
        <w:tcBorders>
          <w:top w:val="nil"/>
          <w:left w:val="nil"/>
          <w:bottom w:val="nil"/>
          <w:right w:val="nil"/>
          <w:insideH w:val="single" w:sz="4" w:space="0" w:color="688AAC" w:themeColor="accent6" w:themeShade="99"/>
          <w:insideV w:val="nil"/>
        </w:tcBorders>
        <w:shd w:val="clear" w:color="auto" w:fill="688AA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88AAC" w:themeFill="accent6" w:themeFillShade="99"/>
      </w:tcPr>
    </w:tblStylePr>
    <w:tblStylePr w:type="band1Vert">
      <w:tblPr/>
      <w:tcPr>
        <w:shd w:val="clear" w:color="auto" w:fill="F2F5F8" w:themeFill="accent6" w:themeFillTint="66"/>
      </w:tcPr>
    </w:tblStylePr>
    <w:tblStylePr w:type="band1Horz">
      <w:tblPr/>
      <w:tcPr>
        <w:shd w:val="clear" w:color="auto" w:fill="EFF2F6" w:themeFill="accent6" w:themeFillTint="7F"/>
      </w:tcPr>
    </w:tblStylePr>
    <w:tblStylePr w:type="neCell">
      <w:rPr>
        <w:color w:val="000000" w:themeColor="text1"/>
      </w:rPr>
    </w:tblStylePr>
    <w:tblStylePr w:type="nwCell">
      <w:rPr>
        <w:color w:val="000000" w:themeColor="text1"/>
      </w:rPr>
    </w:tblStylePr>
  </w:style>
  <w:style w:type="table" w:styleId="Frgadtabell1">
    <w:name w:val="Table Colorful 1"/>
    <w:basedOn w:val="Normaltabell"/>
    <w:uiPriority w:val="99"/>
    <w:semiHidden/>
    <w:unhideWhenUsed/>
    <w:rsid w:val="00573DF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rgadtabell2">
    <w:name w:val="Table Colorful 2"/>
    <w:basedOn w:val="Normaltabell"/>
    <w:uiPriority w:val="99"/>
    <w:semiHidden/>
    <w:unhideWhenUsed/>
    <w:rsid w:val="00573DF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rgadtabell3">
    <w:name w:val="Table Colorful 3"/>
    <w:basedOn w:val="Normaltabell"/>
    <w:uiPriority w:val="99"/>
    <w:semiHidden/>
    <w:unhideWhenUsed/>
    <w:rsid w:val="00573DF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Frgatrutnt">
    <w:name w:val="Colorful Grid"/>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rgatrutnt-dekorfrg1">
    <w:name w:val="Colorful Grid Accent 1"/>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D2EB" w:themeFill="accent1" w:themeFillTint="33"/>
    </w:tcPr>
    <w:tblStylePr w:type="firstRow">
      <w:rPr>
        <w:b/>
        <w:bCs/>
      </w:rPr>
      <w:tblPr/>
      <w:tcPr>
        <w:shd w:val="clear" w:color="auto" w:fill="85A6D7" w:themeFill="accent1" w:themeFillTint="66"/>
      </w:tcPr>
    </w:tblStylePr>
    <w:tblStylePr w:type="lastRow">
      <w:rPr>
        <w:b/>
        <w:bCs/>
        <w:color w:val="000000" w:themeColor="text1"/>
      </w:rPr>
      <w:tblPr/>
      <w:tcPr>
        <w:shd w:val="clear" w:color="auto" w:fill="85A6D7" w:themeFill="accent1" w:themeFillTint="66"/>
      </w:tcPr>
    </w:tblStylePr>
    <w:tblStylePr w:type="firstCol">
      <w:rPr>
        <w:color w:val="FFFFFF" w:themeColor="background1"/>
      </w:rPr>
      <w:tblPr/>
      <w:tcPr>
        <w:shd w:val="clear" w:color="auto" w:fill="13233B" w:themeFill="accent1" w:themeFillShade="BF"/>
      </w:tcPr>
    </w:tblStylePr>
    <w:tblStylePr w:type="lastCol">
      <w:rPr>
        <w:color w:val="FFFFFF" w:themeColor="background1"/>
      </w:rPr>
      <w:tblPr/>
      <w:tcPr>
        <w:shd w:val="clear" w:color="auto" w:fill="13233B" w:themeFill="accent1" w:themeFillShade="BF"/>
      </w:tcPr>
    </w:tblStylePr>
    <w:tblStylePr w:type="band1Vert">
      <w:tblPr/>
      <w:tcPr>
        <w:shd w:val="clear" w:color="auto" w:fill="6790CD" w:themeFill="accent1" w:themeFillTint="7F"/>
      </w:tcPr>
    </w:tblStylePr>
    <w:tblStylePr w:type="band1Horz">
      <w:tblPr/>
      <w:tcPr>
        <w:shd w:val="clear" w:color="auto" w:fill="6790CD" w:themeFill="accent1" w:themeFillTint="7F"/>
      </w:tcPr>
    </w:tblStylePr>
  </w:style>
  <w:style w:type="table" w:styleId="Frgatrutnt-dekorfrg2">
    <w:name w:val="Colorful Grid Accent 2"/>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F8F7" w:themeFill="accent2" w:themeFillTint="33"/>
    </w:tcPr>
    <w:tblStylePr w:type="firstRow">
      <w:rPr>
        <w:b/>
        <w:bCs/>
      </w:rPr>
      <w:tblPr/>
      <w:tcPr>
        <w:shd w:val="clear" w:color="auto" w:fill="F2F1EF" w:themeFill="accent2" w:themeFillTint="66"/>
      </w:tcPr>
    </w:tblStylePr>
    <w:tblStylePr w:type="lastRow">
      <w:rPr>
        <w:b/>
        <w:bCs/>
        <w:color w:val="000000" w:themeColor="text1"/>
      </w:rPr>
      <w:tblPr/>
      <w:tcPr>
        <w:shd w:val="clear" w:color="auto" w:fill="F2F1EF" w:themeFill="accent2" w:themeFillTint="66"/>
      </w:tcPr>
    </w:tblStylePr>
    <w:tblStylePr w:type="firstCol">
      <w:rPr>
        <w:color w:val="FFFFFF" w:themeColor="background1"/>
      </w:rPr>
      <w:tblPr/>
      <w:tcPr>
        <w:shd w:val="clear" w:color="auto" w:fill="ACA79C" w:themeFill="accent2" w:themeFillShade="BF"/>
      </w:tcPr>
    </w:tblStylePr>
    <w:tblStylePr w:type="lastCol">
      <w:rPr>
        <w:color w:val="FFFFFF" w:themeColor="background1"/>
      </w:rPr>
      <w:tblPr/>
      <w:tcPr>
        <w:shd w:val="clear" w:color="auto" w:fill="ACA79C" w:themeFill="accent2" w:themeFillShade="BF"/>
      </w:tcPr>
    </w:tblStylePr>
    <w:tblStylePr w:type="band1Vert">
      <w:tblPr/>
      <w:tcPr>
        <w:shd w:val="clear" w:color="auto" w:fill="EFEEEC" w:themeFill="accent2" w:themeFillTint="7F"/>
      </w:tcPr>
    </w:tblStylePr>
    <w:tblStylePr w:type="band1Horz">
      <w:tblPr/>
      <w:tcPr>
        <w:shd w:val="clear" w:color="auto" w:fill="EFEEEC" w:themeFill="accent2" w:themeFillTint="7F"/>
      </w:tcPr>
    </w:tblStylePr>
  </w:style>
  <w:style w:type="table" w:styleId="Frgatrutnt-dekorfrg3">
    <w:name w:val="Colorful Grid Accent 3"/>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7E2ED" w:themeFill="accent3" w:themeFillTint="33"/>
    </w:tcPr>
    <w:tblStylePr w:type="firstRow">
      <w:rPr>
        <w:b/>
        <w:bCs/>
      </w:rPr>
      <w:tblPr/>
      <w:tcPr>
        <w:shd w:val="clear" w:color="auto" w:fill="B0C6DB" w:themeFill="accent3" w:themeFillTint="66"/>
      </w:tcPr>
    </w:tblStylePr>
    <w:tblStylePr w:type="lastRow">
      <w:rPr>
        <w:b/>
        <w:bCs/>
        <w:color w:val="000000" w:themeColor="text1"/>
      </w:rPr>
      <w:tblPr/>
      <w:tcPr>
        <w:shd w:val="clear" w:color="auto" w:fill="B0C6DB" w:themeFill="accent3" w:themeFillTint="66"/>
      </w:tcPr>
    </w:tblStylePr>
    <w:tblStylePr w:type="firstCol">
      <w:rPr>
        <w:color w:val="FFFFFF" w:themeColor="background1"/>
      </w:rPr>
      <w:tblPr/>
      <w:tcPr>
        <w:shd w:val="clear" w:color="auto" w:fill="345472" w:themeFill="accent3" w:themeFillShade="BF"/>
      </w:tcPr>
    </w:tblStylePr>
    <w:tblStylePr w:type="lastCol">
      <w:rPr>
        <w:color w:val="FFFFFF" w:themeColor="background1"/>
      </w:rPr>
      <w:tblPr/>
      <w:tcPr>
        <w:shd w:val="clear" w:color="auto" w:fill="345472" w:themeFill="accent3" w:themeFillShade="BF"/>
      </w:tcPr>
    </w:tblStylePr>
    <w:tblStylePr w:type="band1Vert">
      <w:tblPr/>
      <w:tcPr>
        <w:shd w:val="clear" w:color="auto" w:fill="9CB8D2" w:themeFill="accent3" w:themeFillTint="7F"/>
      </w:tcPr>
    </w:tblStylePr>
    <w:tblStylePr w:type="band1Horz">
      <w:tblPr/>
      <w:tcPr>
        <w:shd w:val="clear" w:color="auto" w:fill="9CB8D2" w:themeFill="accent3" w:themeFillTint="7F"/>
      </w:tcPr>
    </w:tblStylePr>
  </w:style>
  <w:style w:type="table" w:styleId="Frgatrutnt-dekorfrg4">
    <w:name w:val="Colorful Grid Accent 4"/>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F0F4" w:themeFill="accent4" w:themeFillTint="33"/>
    </w:tcPr>
    <w:tblStylePr w:type="firstRow">
      <w:rPr>
        <w:b/>
        <w:bCs/>
      </w:rPr>
      <w:tblPr/>
      <w:tcPr>
        <w:shd w:val="clear" w:color="auto" w:fill="D8E1E9" w:themeFill="accent4" w:themeFillTint="66"/>
      </w:tcPr>
    </w:tblStylePr>
    <w:tblStylePr w:type="lastRow">
      <w:rPr>
        <w:b/>
        <w:bCs/>
        <w:color w:val="000000" w:themeColor="text1"/>
      </w:rPr>
      <w:tblPr/>
      <w:tcPr>
        <w:shd w:val="clear" w:color="auto" w:fill="D8E1E9" w:themeFill="accent4" w:themeFillTint="66"/>
      </w:tcPr>
    </w:tblStylePr>
    <w:tblStylePr w:type="firstCol">
      <w:rPr>
        <w:color w:val="FFFFFF" w:themeColor="background1"/>
      </w:rPr>
      <w:tblPr/>
      <w:tcPr>
        <w:shd w:val="clear" w:color="auto" w:fill="6689A8" w:themeFill="accent4" w:themeFillShade="BF"/>
      </w:tcPr>
    </w:tblStylePr>
    <w:tblStylePr w:type="lastCol">
      <w:rPr>
        <w:color w:val="FFFFFF" w:themeColor="background1"/>
      </w:rPr>
      <w:tblPr/>
      <w:tcPr>
        <w:shd w:val="clear" w:color="auto" w:fill="6689A8" w:themeFill="accent4" w:themeFillShade="BF"/>
      </w:tcPr>
    </w:tblStylePr>
    <w:tblStylePr w:type="band1Vert">
      <w:tblPr/>
      <w:tcPr>
        <w:shd w:val="clear" w:color="auto" w:fill="CFDAE4" w:themeFill="accent4" w:themeFillTint="7F"/>
      </w:tcPr>
    </w:tblStylePr>
    <w:tblStylePr w:type="band1Horz">
      <w:tblPr/>
      <w:tcPr>
        <w:shd w:val="clear" w:color="auto" w:fill="CFDAE4" w:themeFill="accent4" w:themeFillTint="7F"/>
      </w:tcPr>
    </w:tblStylePr>
  </w:style>
  <w:style w:type="table" w:styleId="Frgatrutnt-dekorfrg5">
    <w:name w:val="Colorful Grid Accent 5"/>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3E1DE" w:themeFill="accent5" w:themeFillTint="33"/>
    </w:tcPr>
    <w:tblStylePr w:type="firstRow">
      <w:rPr>
        <w:b/>
        <w:bCs/>
      </w:rPr>
      <w:tblPr/>
      <w:tcPr>
        <w:shd w:val="clear" w:color="auto" w:fill="C7C4BD" w:themeFill="accent5" w:themeFillTint="66"/>
      </w:tcPr>
    </w:tblStylePr>
    <w:tblStylePr w:type="lastRow">
      <w:rPr>
        <w:b/>
        <w:bCs/>
        <w:color w:val="000000" w:themeColor="text1"/>
      </w:rPr>
      <w:tblPr/>
      <w:tcPr>
        <w:shd w:val="clear" w:color="auto" w:fill="C7C4BD" w:themeFill="accent5" w:themeFillTint="66"/>
      </w:tcPr>
    </w:tblStylePr>
    <w:tblStylePr w:type="firstCol">
      <w:rPr>
        <w:color w:val="FFFFFF" w:themeColor="background1"/>
      </w:rPr>
      <w:tblPr/>
      <w:tcPr>
        <w:shd w:val="clear" w:color="auto" w:fill="545047" w:themeFill="accent5" w:themeFillShade="BF"/>
      </w:tcPr>
    </w:tblStylePr>
    <w:tblStylePr w:type="lastCol">
      <w:rPr>
        <w:color w:val="FFFFFF" w:themeColor="background1"/>
      </w:rPr>
      <w:tblPr/>
      <w:tcPr>
        <w:shd w:val="clear" w:color="auto" w:fill="545047" w:themeFill="accent5" w:themeFillShade="BF"/>
      </w:tcPr>
    </w:tblStylePr>
    <w:tblStylePr w:type="band1Vert">
      <w:tblPr/>
      <w:tcPr>
        <w:shd w:val="clear" w:color="auto" w:fill="BAB5AD" w:themeFill="accent5" w:themeFillTint="7F"/>
      </w:tcPr>
    </w:tblStylePr>
    <w:tblStylePr w:type="band1Horz">
      <w:tblPr/>
      <w:tcPr>
        <w:shd w:val="clear" w:color="auto" w:fill="BAB5AD" w:themeFill="accent5" w:themeFillTint="7F"/>
      </w:tcPr>
    </w:tblStylePr>
  </w:style>
  <w:style w:type="table" w:styleId="Frgatrutnt-dekorfrg6">
    <w:name w:val="Colorful Grid Accent 6"/>
    <w:basedOn w:val="Normaltabell"/>
    <w:uiPriority w:val="73"/>
    <w:semiHidden/>
    <w:unhideWhenUsed/>
    <w:rsid w:val="00573DF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FAFB" w:themeFill="accent6" w:themeFillTint="33"/>
    </w:tcPr>
    <w:tblStylePr w:type="firstRow">
      <w:rPr>
        <w:b/>
        <w:bCs/>
      </w:rPr>
      <w:tblPr/>
      <w:tcPr>
        <w:shd w:val="clear" w:color="auto" w:fill="F2F5F8" w:themeFill="accent6" w:themeFillTint="66"/>
      </w:tcPr>
    </w:tblStylePr>
    <w:tblStylePr w:type="lastRow">
      <w:rPr>
        <w:b/>
        <w:bCs/>
        <w:color w:val="000000" w:themeColor="text1"/>
      </w:rPr>
      <w:tblPr/>
      <w:tcPr>
        <w:shd w:val="clear" w:color="auto" w:fill="F2F5F8" w:themeFill="accent6" w:themeFillTint="66"/>
      </w:tcPr>
    </w:tblStylePr>
    <w:tblStylePr w:type="firstCol">
      <w:rPr>
        <w:color w:val="FFFFFF" w:themeColor="background1"/>
      </w:rPr>
      <w:tblPr/>
      <w:tcPr>
        <w:shd w:val="clear" w:color="auto" w:fill="95ACC5" w:themeFill="accent6" w:themeFillShade="BF"/>
      </w:tcPr>
    </w:tblStylePr>
    <w:tblStylePr w:type="lastCol">
      <w:rPr>
        <w:color w:val="FFFFFF" w:themeColor="background1"/>
      </w:rPr>
      <w:tblPr/>
      <w:tcPr>
        <w:shd w:val="clear" w:color="auto" w:fill="95ACC5" w:themeFill="accent6" w:themeFillShade="BF"/>
      </w:tcPr>
    </w:tblStylePr>
    <w:tblStylePr w:type="band1Vert">
      <w:tblPr/>
      <w:tcPr>
        <w:shd w:val="clear" w:color="auto" w:fill="EFF2F6" w:themeFill="accent6" w:themeFillTint="7F"/>
      </w:tcPr>
    </w:tblStylePr>
    <w:tblStylePr w:type="band1Horz">
      <w:tblPr/>
      <w:tcPr>
        <w:shd w:val="clear" w:color="auto" w:fill="EFF2F6" w:themeFill="accent6" w:themeFillTint="7F"/>
      </w:tcPr>
    </w:tblStylePr>
  </w:style>
  <w:style w:type="character" w:styleId="Hashtagg">
    <w:name w:val="Hashtag"/>
    <w:basedOn w:val="Standardstycketeckensnitt"/>
    <w:uiPriority w:val="99"/>
    <w:semiHidden/>
    <w:unhideWhenUsed/>
    <w:rsid w:val="00573DFD"/>
    <w:rPr>
      <w:noProof w:val="0"/>
      <w:color w:val="2B579A"/>
      <w:shd w:val="clear" w:color="auto" w:fill="E6E6E6"/>
    </w:rPr>
  </w:style>
  <w:style w:type="paragraph" w:styleId="HTML-adress">
    <w:name w:val="HTML Address"/>
    <w:basedOn w:val="Normal"/>
    <w:link w:val="HTML-adressChar"/>
    <w:uiPriority w:val="99"/>
    <w:semiHidden/>
    <w:unhideWhenUsed/>
    <w:rsid w:val="00573DFD"/>
    <w:pPr>
      <w:spacing w:after="0" w:line="240" w:lineRule="auto"/>
    </w:pPr>
    <w:rPr>
      <w:i/>
      <w:iCs/>
    </w:rPr>
  </w:style>
  <w:style w:type="character" w:customStyle="1" w:styleId="HTML-adressChar">
    <w:name w:val="HTML - adress Char"/>
    <w:basedOn w:val="Standardstycketeckensnitt"/>
    <w:link w:val="HTML-adress"/>
    <w:uiPriority w:val="99"/>
    <w:semiHidden/>
    <w:rsid w:val="00573DFD"/>
    <w:rPr>
      <w:i/>
      <w:iCs/>
      <w:lang w:val="en-GB"/>
    </w:rPr>
  </w:style>
  <w:style w:type="character" w:styleId="HTML-akronym">
    <w:name w:val="HTML Acronym"/>
    <w:basedOn w:val="Standardstycketeckensnitt"/>
    <w:uiPriority w:val="99"/>
    <w:semiHidden/>
    <w:unhideWhenUsed/>
    <w:rsid w:val="00573DFD"/>
    <w:rPr>
      <w:noProof w:val="0"/>
    </w:rPr>
  </w:style>
  <w:style w:type="character" w:styleId="HTML-citat">
    <w:name w:val="HTML Cite"/>
    <w:basedOn w:val="Standardstycketeckensnitt"/>
    <w:uiPriority w:val="99"/>
    <w:semiHidden/>
    <w:unhideWhenUsed/>
    <w:rsid w:val="00573DFD"/>
    <w:rPr>
      <w:i/>
      <w:iCs/>
      <w:noProof w:val="0"/>
    </w:rPr>
  </w:style>
  <w:style w:type="character" w:styleId="HTML-definition">
    <w:name w:val="HTML Definition"/>
    <w:basedOn w:val="Standardstycketeckensnitt"/>
    <w:uiPriority w:val="99"/>
    <w:semiHidden/>
    <w:unhideWhenUsed/>
    <w:rsid w:val="00573DFD"/>
    <w:rPr>
      <w:i/>
      <w:iCs/>
      <w:noProof w:val="0"/>
    </w:rPr>
  </w:style>
  <w:style w:type="character" w:styleId="HTML-exempel">
    <w:name w:val="HTML Sample"/>
    <w:basedOn w:val="Standardstycketeckensnitt"/>
    <w:uiPriority w:val="99"/>
    <w:semiHidden/>
    <w:unhideWhenUsed/>
    <w:rsid w:val="00573DFD"/>
    <w:rPr>
      <w:rFonts w:ascii="Consolas" w:hAnsi="Consolas"/>
      <w:noProof w:val="0"/>
      <w:sz w:val="24"/>
      <w:szCs w:val="24"/>
    </w:rPr>
  </w:style>
  <w:style w:type="paragraph" w:styleId="HTML-frformaterad">
    <w:name w:val="HTML Preformatted"/>
    <w:basedOn w:val="Normal"/>
    <w:link w:val="HTML-frformateradChar"/>
    <w:uiPriority w:val="99"/>
    <w:semiHidden/>
    <w:unhideWhenUsed/>
    <w:rsid w:val="00573DFD"/>
    <w:pPr>
      <w:spacing w:after="0" w:line="240" w:lineRule="auto"/>
    </w:pPr>
    <w:rPr>
      <w:rFonts w:ascii="Consolas" w:hAnsi="Consolas"/>
      <w:sz w:val="20"/>
      <w:szCs w:val="20"/>
    </w:rPr>
  </w:style>
  <w:style w:type="character" w:customStyle="1" w:styleId="HTML-frformateradChar">
    <w:name w:val="HTML - förformaterad Char"/>
    <w:basedOn w:val="Standardstycketeckensnitt"/>
    <w:link w:val="HTML-frformaterad"/>
    <w:uiPriority w:val="99"/>
    <w:semiHidden/>
    <w:rsid w:val="00573DFD"/>
    <w:rPr>
      <w:rFonts w:ascii="Consolas" w:hAnsi="Consolas"/>
      <w:sz w:val="20"/>
      <w:szCs w:val="20"/>
      <w:lang w:val="en-GB"/>
    </w:rPr>
  </w:style>
  <w:style w:type="character" w:styleId="HTML-kod">
    <w:name w:val="HTML Code"/>
    <w:basedOn w:val="Standardstycketeckensnitt"/>
    <w:uiPriority w:val="99"/>
    <w:semiHidden/>
    <w:unhideWhenUsed/>
    <w:rsid w:val="00573DFD"/>
    <w:rPr>
      <w:rFonts w:ascii="Consolas" w:hAnsi="Consolas"/>
      <w:noProof w:val="0"/>
      <w:sz w:val="20"/>
      <w:szCs w:val="20"/>
    </w:rPr>
  </w:style>
  <w:style w:type="character" w:styleId="HTML-skrivmaskin">
    <w:name w:val="HTML Typewriter"/>
    <w:basedOn w:val="Standardstycketeckensnitt"/>
    <w:uiPriority w:val="99"/>
    <w:semiHidden/>
    <w:unhideWhenUsed/>
    <w:rsid w:val="00573DFD"/>
    <w:rPr>
      <w:rFonts w:ascii="Consolas" w:hAnsi="Consolas"/>
      <w:noProof w:val="0"/>
      <w:sz w:val="20"/>
      <w:szCs w:val="20"/>
    </w:rPr>
  </w:style>
  <w:style w:type="character" w:styleId="HTML-tangentbord">
    <w:name w:val="HTML Keyboard"/>
    <w:basedOn w:val="Standardstycketeckensnitt"/>
    <w:uiPriority w:val="99"/>
    <w:semiHidden/>
    <w:unhideWhenUsed/>
    <w:rsid w:val="00573DFD"/>
    <w:rPr>
      <w:rFonts w:ascii="Consolas" w:hAnsi="Consolas"/>
      <w:noProof w:val="0"/>
      <w:sz w:val="20"/>
      <w:szCs w:val="20"/>
    </w:rPr>
  </w:style>
  <w:style w:type="character" w:styleId="HTML-variabel">
    <w:name w:val="HTML Variable"/>
    <w:basedOn w:val="Standardstycketeckensnitt"/>
    <w:uiPriority w:val="99"/>
    <w:semiHidden/>
    <w:unhideWhenUsed/>
    <w:rsid w:val="00573DFD"/>
    <w:rPr>
      <w:i/>
      <w:iCs/>
      <w:noProof w:val="0"/>
    </w:rPr>
  </w:style>
  <w:style w:type="paragraph" w:styleId="Index1">
    <w:name w:val="index 1"/>
    <w:basedOn w:val="Normal"/>
    <w:next w:val="Normal"/>
    <w:autoRedefine/>
    <w:uiPriority w:val="99"/>
    <w:semiHidden/>
    <w:unhideWhenUsed/>
    <w:rsid w:val="00573DFD"/>
    <w:pPr>
      <w:spacing w:after="0" w:line="240" w:lineRule="auto"/>
      <w:ind w:left="250" w:hanging="250"/>
    </w:pPr>
  </w:style>
  <w:style w:type="paragraph" w:styleId="Index2">
    <w:name w:val="index 2"/>
    <w:basedOn w:val="Normal"/>
    <w:next w:val="Normal"/>
    <w:autoRedefine/>
    <w:uiPriority w:val="99"/>
    <w:semiHidden/>
    <w:unhideWhenUsed/>
    <w:rsid w:val="00573DFD"/>
    <w:pPr>
      <w:spacing w:after="0" w:line="240" w:lineRule="auto"/>
      <w:ind w:left="500" w:hanging="250"/>
    </w:pPr>
  </w:style>
  <w:style w:type="paragraph" w:styleId="Index3">
    <w:name w:val="index 3"/>
    <w:basedOn w:val="Normal"/>
    <w:next w:val="Normal"/>
    <w:autoRedefine/>
    <w:uiPriority w:val="99"/>
    <w:semiHidden/>
    <w:unhideWhenUsed/>
    <w:rsid w:val="00573DFD"/>
    <w:pPr>
      <w:spacing w:after="0" w:line="240" w:lineRule="auto"/>
      <w:ind w:left="750" w:hanging="250"/>
    </w:pPr>
  </w:style>
  <w:style w:type="paragraph" w:styleId="Index4">
    <w:name w:val="index 4"/>
    <w:basedOn w:val="Normal"/>
    <w:next w:val="Normal"/>
    <w:autoRedefine/>
    <w:uiPriority w:val="99"/>
    <w:semiHidden/>
    <w:unhideWhenUsed/>
    <w:rsid w:val="00573DFD"/>
    <w:pPr>
      <w:spacing w:after="0" w:line="240" w:lineRule="auto"/>
      <w:ind w:left="1000" w:hanging="250"/>
    </w:pPr>
  </w:style>
  <w:style w:type="paragraph" w:styleId="Index5">
    <w:name w:val="index 5"/>
    <w:basedOn w:val="Normal"/>
    <w:next w:val="Normal"/>
    <w:autoRedefine/>
    <w:uiPriority w:val="99"/>
    <w:semiHidden/>
    <w:unhideWhenUsed/>
    <w:rsid w:val="00573DFD"/>
    <w:pPr>
      <w:spacing w:after="0" w:line="240" w:lineRule="auto"/>
      <w:ind w:left="1250" w:hanging="250"/>
    </w:pPr>
  </w:style>
  <w:style w:type="paragraph" w:styleId="Index6">
    <w:name w:val="index 6"/>
    <w:basedOn w:val="Normal"/>
    <w:next w:val="Normal"/>
    <w:autoRedefine/>
    <w:uiPriority w:val="99"/>
    <w:semiHidden/>
    <w:unhideWhenUsed/>
    <w:rsid w:val="00573DFD"/>
    <w:pPr>
      <w:spacing w:after="0" w:line="240" w:lineRule="auto"/>
      <w:ind w:left="1500" w:hanging="250"/>
    </w:pPr>
  </w:style>
  <w:style w:type="paragraph" w:styleId="Index7">
    <w:name w:val="index 7"/>
    <w:basedOn w:val="Normal"/>
    <w:next w:val="Normal"/>
    <w:autoRedefine/>
    <w:uiPriority w:val="99"/>
    <w:semiHidden/>
    <w:unhideWhenUsed/>
    <w:rsid w:val="00573DFD"/>
    <w:pPr>
      <w:spacing w:after="0" w:line="240" w:lineRule="auto"/>
      <w:ind w:left="1750" w:hanging="250"/>
    </w:pPr>
  </w:style>
  <w:style w:type="paragraph" w:styleId="Index8">
    <w:name w:val="index 8"/>
    <w:basedOn w:val="Normal"/>
    <w:next w:val="Normal"/>
    <w:autoRedefine/>
    <w:uiPriority w:val="99"/>
    <w:semiHidden/>
    <w:unhideWhenUsed/>
    <w:rsid w:val="00573DFD"/>
    <w:pPr>
      <w:spacing w:after="0" w:line="240" w:lineRule="auto"/>
      <w:ind w:left="2000" w:hanging="250"/>
    </w:pPr>
  </w:style>
  <w:style w:type="paragraph" w:styleId="Index9">
    <w:name w:val="index 9"/>
    <w:basedOn w:val="Normal"/>
    <w:next w:val="Normal"/>
    <w:autoRedefine/>
    <w:uiPriority w:val="99"/>
    <w:semiHidden/>
    <w:unhideWhenUsed/>
    <w:rsid w:val="00573DFD"/>
    <w:pPr>
      <w:spacing w:after="0" w:line="240" w:lineRule="auto"/>
      <w:ind w:left="2250" w:hanging="250"/>
    </w:pPr>
  </w:style>
  <w:style w:type="paragraph" w:styleId="Indexrubrik">
    <w:name w:val="index heading"/>
    <w:basedOn w:val="Normal"/>
    <w:next w:val="Index1"/>
    <w:uiPriority w:val="99"/>
    <w:semiHidden/>
    <w:unhideWhenUsed/>
    <w:rsid w:val="00573DFD"/>
    <w:rPr>
      <w:rFonts w:asciiTheme="majorHAnsi" w:eastAsiaTheme="majorEastAsia" w:hAnsiTheme="majorHAnsi" w:cstheme="majorBidi"/>
      <w:b/>
      <w:bCs/>
    </w:rPr>
  </w:style>
  <w:style w:type="paragraph" w:styleId="Indragetstycke">
    <w:name w:val="Block Text"/>
    <w:basedOn w:val="Normal"/>
    <w:uiPriority w:val="99"/>
    <w:semiHidden/>
    <w:unhideWhenUsed/>
    <w:rsid w:val="00573DFD"/>
    <w:pPr>
      <w:pBdr>
        <w:top w:val="single" w:sz="2" w:space="10" w:color="1A3050" w:themeColor="accent1"/>
        <w:left w:val="single" w:sz="2" w:space="10" w:color="1A3050" w:themeColor="accent1"/>
        <w:bottom w:val="single" w:sz="2" w:space="10" w:color="1A3050" w:themeColor="accent1"/>
        <w:right w:val="single" w:sz="2" w:space="10" w:color="1A3050" w:themeColor="accent1"/>
      </w:pBdr>
      <w:ind w:left="1152" w:right="1152"/>
    </w:pPr>
    <w:rPr>
      <w:rFonts w:eastAsiaTheme="minorEastAsia"/>
      <w:i/>
      <w:iCs/>
      <w:color w:val="1A3050" w:themeColor="accent1"/>
    </w:rPr>
  </w:style>
  <w:style w:type="paragraph" w:styleId="Ingetavstnd">
    <w:name w:val="No Spacing"/>
    <w:uiPriority w:val="1"/>
    <w:semiHidden/>
    <w:qFormat/>
    <w:rsid w:val="00573DFD"/>
    <w:pPr>
      <w:spacing w:after="0" w:line="240" w:lineRule="auto"/>
    </w:pPr>
    <w:rPr>
      <w:lang w:val="en-GB"/>
    </w:rPr>
  </w:style>
  <w:style w:type="paragraph" w:styleId="Inledning">
    <w:name w:val="Salutation"/>
    <w:basedOn w:val="Normal"/>
    <w:next w:val="Normal"/>
    <w:link w:val="InledningChar"/>
    <w:uiPriority w:val="99"/>
    <w:semiHidden/>
    <w:unhideWhenUsed/>
    <w:rsid w:val="00573DFD"/>
  </w:style>
  <w:style w:type="character" w:customStyle="1" w:styleId="InledningChar">
    <w:name w:val="Inledning Char"/>
    <w:basedOn w:val="Standardstycketeckensnitt"/>
    <w:link w:val="Inledning"/>
    <w:uiPriority w:val="99"/>
    <w:semiHidden/>
    <w:rsid w:val="00573DFD"/>
    <w:rPr>
      <w:lang w:val="en-GB"/>
    </w:rPr>
  </w:style>
  <w:style w:type="paragraph" w:styleId="Innehll4">
    <w:name w:val="toc 4"/>
    <w:basedOn w:val="Normal"/>
    <w:next w:val="Normal"/>
    <w:autoRedefine/>
    <w:uiPriority w:val="39"/>
    <w:semiHidden/>
    <w:unhideWhenUsed/>
    <w:rsid w:val="00573DFD"/>
    <w:pPr>
      <w:spacing w:after="100"/>
      <w:ind w:left="750"/>
    </w:pPr>
  </w:style>
  <w:style w:type="paragraph" w:styleId="Innehll5">
    <w:name w:val="toc 5"/>
    <w:basedOn w:val="Normal"/>
    <w:next w:val="Normal"/>
    <w:autoRedefine/>
    <w:uiPriority w:val="39"/>
    <w:semiHidden/>
    <w:unhideWhenUsed/>
    <w:rsid w:val="00573DFD"/>
    <w:pPr>
      <w:spacing w:after="100"/>
      <w:ind w:left="1000"/>
    </w:pPr>
  </w:style>
  <w:style w:type="paragraph" w:styleId="Innehll6">
    <w:name w:val="toc 6"/>
    <w:basedOn w:val="Normal"/>
    <w:next w:val="Normal"/>
    <w:autoRedefine/>
    <w:uiPriority w:val="39"/>
    <w:semiHidden/>
    <w:unhideWhenUsed/>
    <w:rsid w:val="00573DFD"/>
    <w:pPr>
      <w:spacing w:after="100"/>
      <w:ind w:left="1250"/>
    </w:pPr>
  </w:style>
  <w:style w:type="paragraph" w:styleId="Innehll7">
    <w:name w:val="toc 7"/>
    <w:basedOn w:val="Normal"/>
    <w:next w:val="Normal"/>
    <w:autoRedefine/>
    <w:uiPriority w:val="39"/>
    <w:semiHidden/>
    <w:unhideWhenUsed/>
    <w:rsid w:val="00573DFD"/>
    <w:pPr>
      <w:spacing w:after="100"/>
      <w:ind w:left="1500"/>
    </w:pPr>
  </w:style>
  <w:style w:type="paragraph" w:styleId="Innehll8">
    <w:name w:val="toc 8"/>
    <w:basedOn w:val="Normal"/>
    <w:next w:val="Normal"/>
    <w:autoRedefine/>
    <w:uiPriority w:val="39"/>
    <w:semiHidden/>
    <w:unhideWhenUsed/>
    <w:rsid w:val="00573DFD"/>
    <w:pPr>
      <w:spacing w:after="100"/>
      <w:ind w:left="1750"/>
    </w:pPr>
  </w:style>
  <w:style w:type="paragraph" w:styleId="Innehll9">
    <w:name w:val="toc 9"/>
    <w:basedOn w:val="Normal"/>
    <w:next w:val="Normal"/>
    <w:autoRedefine/>
    <w:uiPriority w:val="39"/>
    <w:semiHidden/>
    <w:unhideWhenUsed/>
    <w:rsid w:val="00573DFD"/>
    <w:pPr>
      <w:spacing w:after="100"/>
      <w:ind w:left="2000"/>
    </w:pPr>
  </w:style>
  <w:style w:type="paragraph" w:styleId="Kommentarer">
    <w:name w:val="annotation text"/>
    <w:basedOn w:val="Normal"/>
    <w:link w:val="KommentarerChar"/>
    <w:uiPriority w:val="99"/>
    <w:semiHidden/>
    <w:unhideWhenUsed/>
    <w:rsid w:val="00573DFD"/>
    <w:pPr>
      <w:spacing w:line="240" w:lineRule="auto"/>
    </w:pPr>
    <w:rPr>
      <w:sz w:val="20"/>
      <w:szCs w:val="20"/>
    </w:rPr>
  </w:style>
  <w:style w:type="character" w:customStyle="1" w:styleId="KommentarerChar">
    <w:name w:val="Kommentarer Char"/>
    <w:basedOn w:val="Standardstycketeckensnitt"/>
    <w:link w:val="Kommentarer"/>
    <w:uiPriority w:val="99"/>
    <w:semiHidden/>
    <w:rsid w:val="00573DFD"/>
    <w:rPr>
      <w:sz w:val="20"/>
      <w:szCs w:val="20"/>
      <w:lang w:val="en-GB"/>
    </w:rPr>
  </w:style>
  <w:style w:type="character" w:styleId="Kommentarsreferens">
    <w:name w:val="annotation reference"/>
    <w:basedOn w:val="Standardstycketeckensnitt"/>
    <w:uiPriority w:val="99"/>
    <w:semiHidden/>
    <w:unhideWhenUsed/>
    <w:rsid w:val="00573DFD"/>
    <w:rPr>
      <w:noProof w:val="0"/>
      <w:sz w:val="16"/>
      <w:szCs w:val="16"/>
    </w:rPr>
  </w:style>
  <w:style w:type="paragraph" w:styleId="Kommentarsmne">
    <w:name w:val="annotation subject"/>
    <w:basedOn w:val="Kommentarer"/>
    <w:next w:val="Kommentarer"/>
    <w:link w:val="KommentarsmneChar"/>
    <w:uiPriority w:val="99"/>
    <w:semiHidden/>
    <w:unhideWhenUsed/>
    <w:rsid w:val="00573DFD"/>
    <w:rPr>
      <w:b/>
      <w:bCs/>
    </w:rPr>
  </w:style>
  <w:style w:type="character" w:customStyle="1" w:styleId="KommentarsmneChar">
    <w:name w:val="Kommentarsämne Char"/>
    <w:basedOn w:val="KommentarerChar"/>
    <w:link w:val="Kommentarsmne"/>
    <w:uiPriority w:val="99"/>
    <w:semiHidden/>
    <w:rsid w:val="00573DFD"/>
    <w:rPr>
      <w:b/>
      <w:bCs/>
      <w:sz w:val="20"/>
      <w:szCs w:val="20"/>
      <w:lang w:val="en-GB"/>
    </w:rPr>
  </w:style>
  <w:style w:type="paragraph" w:styleId="Lista">
    <w:name w:val="List"/>
    <w:basedOn w:val="Normal"/>
    <w:uiPriority w:val="99"/>
    <w:semiHidden/>
    <w:unhideWhenUsed/>
    <w:rsid w:val="00573DFD"/>
    <w:pPr>
      <w:ind w:left="283" w:hanging="283"/>
      <w:contextualSpacing/>
    </w:pPr>
  </w:style>
  <w:style w:type="paragraph" w:styleId="Lista2">
    <w:name w:val="List 2"/>
    <w:basedOn w:val="Normal"/>
    <w:uiPriority w:val="99"/>
    <w:semiHidden/>
    <w:unhideWhenUsed/>
    <w:rsid w:val="00573DFD"/>
    <w:pPr>
      <w:ind w:left="566" w:hanging="283"/>
      <w:contextualSpacing/>
    </w:pPr>
  </w:style>
  <w:style w:type="paragraph" w:styleId="Lista3">
    <w:name w:val="List 3"/>
    <w:basedOn w:val="Normal"/>
    <w:uiPriority w:val="99"/>
    <w:semiHidden/>
    <w:unhideWhenUsed/>
    <w:rsid w:val="00573DFD"/>
    <w:pPr>
      <w:ind w:left="849" w:hanging="283"/>
      <w:contextualSpacing/>
    </w:pPr>
  </w:style>
  <w:style w:type="paragraph" w:styleId="Lista4">
    <w:name w:val="List 4"/>
    <w:basedOn w:val="Normal"/>
    <w:uiPriority w:val="99"/>
    <w:semiHidden/>
    <w:unhideWhenUsed/>
    <w:rsid w:val="00573DFD"/>
    <w:pPr>
      <w:ind w:left="1132" w:hanging="283"/>
      <w:contextualSpacing/>
    </w:pPr>
  </w:style>
  <w:style w:type="paragraph" w:styleId="Lista5">
    <w:name w:val="List 5"/>
    <w:basedOn w:val="Normal"/>
    <w:uiPriority w:val="99"/>
    <w:semiHidden/>
    <w:unhideWhenUsed/>
    <w:rsid w:val="00573DFD"/>
    <w:pPr>
      <w:ind w:left="1415" w:hanging="283"/>
      <w:contextualSpacing/>
    </w:pPr>
  </w:style>
  <w:style w:type="paragraph" w:styleId="Listafortstt">
    <w:name w:val="List Continue"/>
    <w:basedOn w:val="Normal"/>
    <w:uiPriority w:val="99"/>
    <w:semiHidden/>
    <w:unhideWhenUsed/>
    <w:rsid w:val="00573DFD"/>
    <w:pPr>
      <w:spacing w:after="120"/>
      <w:ind w:left="283"/>
      <w:contextualSpacing/>
    </w:pPr>
  </w:style>
  <w:style w:type="paragraph" w:styleId="Listafortstt2">
    <w:name w:val="List Continue 2"/>
    <w:basedOn w:val="Normal"/>
    <w:uiPriority w:val="99"/>
    <w:semiHidden/>
    <w:unhideWhenUsed/>
    <w:rsid w:val="00573DFD"/>
    <w:pPr>
      <w:spacing w:after="120"/>
      <w:ind w:left="566"/>
      <w:contextualSpacing/>
    </w:pPr>
  </w:style>
  <w:style w:type="paragraph" w:styleId="Listafortstt3">
    <w:name w:val="List Continue 3"/>
    <w:basedOn w:val="Normal"/>
    <w:uiPriority w:val="99"/>
    <w:semiHidden/>
    <w:unhideWhenUsed/>
    <w:rsid w:val="00573DFD"/>
    <w:pPr>
      <w:spacing w:after="120"/>
      <w:ind w:left="849"/>
      <w:contextualSpacing/>
    </w:pPr>
  </w:style>
  <w:style w:type="paragraph" w:styleId="Listafortstt4">
    <w:name w:val="List Continue 4"/>
    <w:basedOn w:val="Normal"/>
    <w:uiPriority w:val="99"/>
    <w:semiHidden/>
    <w:unhideWhenUsed/>
    <w:rsid w:val="00573DFD"/>
    <w:pPr>
      <w:spacing w:after="120"/>
      <w:ind w:left="1132"/>
      <w:contextualSpacing/>
    </w:pPr>
  </w:style>
  <w:style w:type="paragraph" w:styleId="Listafortstt5">
    <w:name w:val="List Continue 5"/>
    <w:basedOn w:val="Normal"/>
    <w:uiPriority w:val="99"/>
    <w:semiHidden/>
    <w:unhideWhenUsed/>
    <w:rsid w:val="00573DFD"/>
    <w:pPr>
      <w:spacing w:after="120"/>
      <w:ind w:left="1415"/>
      <w:contextualSpacing/>
    </w:pPr>
  </w:style>
  <w:style w:type="paragraph" w:styleId="Liststycke">
    <w:name w:val="List Paragraph"/>
    <w:basedOn w:val="Normal"/>
    <w:uiPriority w:val="34"/>
    <w:qFormat/>
    <w:rsid w:val="00573DFD"/>
    <w:pPr>
      <w:ind w:left="720"/>
      <w:contextualSpacing/>
    </w:pPr>
  </w:style>
  <w:style w:type="table" w:styleId="Listtabell1ljus">
    <w:name w:val="List Table 1 Light"/>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1ljusdekorfrg1">
    <w:name w:val="List Table 1 Light Accent 1"/>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4779C3" w:themeColor="accent1" w:themeTint="99"/>
        </w:tcBorders>
      </w:tcPr>
    </w:tblStylePr>
    <w:tblStylePr w:type="lastRow">
      <w:rPr>
        <w:b/>
        <w:bCs/>
      </w:rPr>
      <w:tblPr/>
      <w:tcPr>
        <w:tcBorders>
          <w:top w:val="single" w:sz="4" w:space="0" w:color="4779C3" w:themeColor="accent1" w:themeTint="99"/>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1ljusdekorfrg2">
    <w:name w:val="List Table 1 Light Accent 2"/>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EBEAE8" w:themeColor="accent2" w:themeTint="99"/>
        </w:tcBorders>
      </w:tcPr>
    </w:tblStylePr>
    <w:tblStylePr w:type="lastRow">
      <w:rPr>
        <w:b/>
        <w:bCs/>
      </w:rPr>
      <w:tblPr/>
      <w:tcPr>
        <w:tcBorders>
          <w:top w:val="single" w:sz="4" w:space="0" w:color="EBEAE8" w:themeColor="accent2" w:themeTint="99"/>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1ljusdekorfrg3">
    <w:name w:val="List Table 1 Light Accent 3"/>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88A9C9" w:themeColor="accent3" w:themeTint="99"/>
        </w:tcBorders>
      </w:tcPr>
    </w:tblStylePr>
    <w:tblStylePr w:type="lastRow">
      <w:rPr>
        <w:b/>
        <w:bCs/>
      </w:rPr>
      <w:tblPr/>
      <w:tcPr>
        <w:tcBorders>
          <w:top w:val="single" w:sz="4" w:space="0" w:color="88A9C9" w:themeColor="accent3" w:themeTint="99"/>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1ljusdekorfrg4">
    <w:name w:val="List Table 1 Light Accent 4"/>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C5D3DE" w:themeColor="accent4" w:themeTint="99"/>
        </w:tcBorders>
      </w:tcPr>
    </w:tblStylePr>
    <w:tblStylePr w:type="lastRow">
      <w:rPr>
        <w:b/>
        <w:bCs/>
      </w:rPr>
      <w:tblPr/>
      <w:tcPr>
        <w:tcBorders>
          <w:top w:val="single" w:sz="4" w:space="0" w:color="C5D3DE" w:themeColor="accent4" w:themeTint="99"/>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1ljusdekorfrg5">
    <w:name w:val="List Table 1 Light Accent 5"/>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ACA69C" w:themeColor="accent5" w:themeTint="99"/>
        </w:tcBorders>
      </w:tcPr>
    </w:tblStylePr>
    <w:tblStylePr w:type="lastRow">
      <w:rPr>
        <w:b/>
        <w:bCs/>
      </w:rPr>
      <w:tblPr/>
      <w:tcPr>
        <w:tcBorders>
          <w:top w:val="single" w:sz="4" w:space="0" w:color="ACA69C" w:themeColor="accent5" w:themeTint="99"/>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1ljusdekorfrg6">
    <w:name w:val="List Table 1 Light Accent 6"/>
    <w:basedOn w:val="Normaltabell"/>
    <w:uiPriority w:val="46"/>
    <w:rsid w:val="00573DFD"/>
    <w:pPr>
      <w:spacing w:after="0" w:line="240" w:lineRule="auto"/>
    </w:pPr>
    <w:tblPr>
      <w:tblStyleRowBandSize w:val="1"/>
      <w:tblStyleColBandSize w:val="1"/>
    </w:tblPr>
    <w:tblStylePr w:type="firstRow">
      <w:rPr>
        <w:b/>
        <w:bCs/>
      </w:rPr>
      <w:tblPr/>
      <w:tcPr>
        <w:tcBorders>
          <w:bottom w:val="single" w:sz="4" w:space="0" w:color="ECF0F4" w:themeColor="accent6" w:themeTint="99"/>
        </w:tcBorders>
      </w:tcPr>
    </w:tblStylePr>
    <w:tblStylePr w:type="lastRow">
      <w:rPr>
        <w:b/>
        <w:bCs/>
      </w:rPr>
      <w:tblPr/>
      <w:tcPr>
        <w:tcBorders>
          <w:top w:val="single" w:sz="4" w:space="0" w:color="ECF0F4" w:themeColor="accent6" w:themeTint="99"/>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2">
    <w:name w:val="List Table 2"/>
    <w:basedOn w:val="Normaltabell"/>
    <w:uiPriority w:val="47"/>
    <w:rsid w:val="00573DF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2dekorfrg1">
    <w:name w:val="List Table 2 Accent 1"/>
    <w:basedOn w:val="Normaltabell"/>
    <w:uiPriority w:val="47"/>
    <w:rsid w:val="00573DFD"/>
    <w:pPr>
      <w:spacing w:after="0" w:line="240" w:lineRule="auto"/>
    </w:pPr>
    <w:tblPr>
      <w:tblStyleRowBandSize w:val="1"/>
      <w:tblStyleColBandSize w:val="1"/>
      <w:tblBorders>
        <w:top w:val="single" w:sz="4" w:space="0" w:color="4779C3" w:themeColor="accent1" w:themeTint="99"/>
        <w:bottom w:val="single" w:sz="4" w:space="0" w:color="4779C3" w:themeColor="accent1" w:themeTint="99"/>
        <w:insideH w:val="single" w:sz="4" w:space="0" w:color="4779C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2dekorfrg2">
    <w:name w:val="List Table 2 Accent 2"/>
    <w:basedOn w:val="Normaltabell"/>
    <w:uiPriority w:val="47"/>
    <w:rsid w:val="00573DFD"/>
    <w:pPr>
      <w:spacing w:after="0" w:line="240" w:lineRule="auto"/>
    </w:pPr>
    <w:tblPr>
      <w:tblStyleRowBandSize w:val="1"/>
      <w:tblStyleColBandSize w:val="1"/>
      <w:tblBorders>
        <w:top w:val="single" w:sz="4" w:space="0" w:color="EBEAE8" w:themeColor="accent2" w:themeTint="99"/>
        <w:bottom w:val="single" w:sz="4" w:space="0" w:color="EBEAE8" w:themeColor="accent2" w:themeTint="99"/>
        <w:insideH w:val="single" w:sz="4" w:space="0" w:color="EBEAE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2dekorfrg3">
    <w:name w:val="List Table 2 Accent 3"/>
    <w:basedOn w:val="Normaltabell"/>
    <w:uiPriority w:val="47"/>
    <w:rsid w:val="00573DFD"/>
    <w:pPr>
      <w:spacing w:after="0" w:line="240" w:lineRule="auto"/>
    </w:pPr>
    <w:tblPr>
      <w:tblStyleRowBandSize w:val="1"/>
      <w:tblStyleColBandSize w:val="1"/>
      <w:tblBorders>
        <w:top w:val="single" w:sz="4" w:space="0" w:color="88A9C9" w:themeColor="accent3" w:themeTint="99"/>
        <w:bottom w:val="single" w:sz="4" w:space="0" w:color="88A9C9" w:themeColor="accent3" w:themeTint="99"/>
        <w:insideH w:val="single" w:sz="4" w:space="0" w:color="88A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2dekorfrg4">
    <w:name w:val="List Table 2 Accent 4"/>
    <w:basedOn w:val="Normaltabell"/>
    <w:uiPriority w:val="47"/>
    <w:rsid w:val="00573DFD"/>
    <w:pPr>
      <w:spacing w:after="0" w:line="240" w:lineRule="auto"/>
    </w:pPr>
    <w:tblPr>
      <w:tblStyleRowBandSize w:val="1"/>
      <w:tblStyleColBandSize w:val="1"/>
      <w:tblBorders>
        <w:top w:val="single" w:sz="4" w:space="0" w:color="C5D3DE" w:themeColor="accent4" w:themeTint="99"/>
        <w:bottom w:val="single" w:sz="4" w:space="0" w:color="C5D3DE" w:themeColor="accent4" w:themeTint="99"/>
        <w:insideH w:val="single" w:sz="4" w:space="0" w:color="C5D3DE"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2dekorfrg5">
    <w:name w:val="List Table 2 Accent 5"/>
    <w:basedOn w:val="Normaltabell"/>
    <w:uiPriority w:val="47"/>
    <w:rsid w:val="00573DFD"/>
    <w:pPr>
      <w:spacing w:after="0" w:line="240" w:lineRule="auto"/>
    </w:pPr>
    <w:tblPr>
      <w:tblStyleRowBandSize w:val="1"/>
      <w:tblStyleColBandSize w:val="1"/>
      <w:tblBorders>
        <w:top w:val="single" w:sz="4" w:space="0" w:color="ACA69C" w:themeColor="accent5" w:themeTint="99"/>
        <w:bottom w:val="single" w:sz="4" w:space="0" w:color="ACA69C" w:themeColor="accent5" w:themeTint="99"/>
        <w:insideH w:val="single" w:sz="4" w:space="0" w:color="ACA69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2dekorfrg6">
    <w:name w:val="List Table 2 Accent 6"/>
    <w:basedOn w:val="Normaltabell"/>
    <w:uiPriority w:val="47"/>
    <w:rsid w:val="00573DFD"/>
    <w:pPr>
      <w:spacing w:after="0" w:line="240" w:lineRule="auto"/>
    </w:pPr>
    <w:tblPr>
      <w:tblStyleRowBandSize w:val="1"/>
      <w:tblStyleColBandSize w:val="1"/>
      <w:tblBorders>
        <w:top w:val="single" w:sz="4" w:space="0" w:color="ECF0F4" w:themeColor="accent6" w:themeTint="99"/>
        <w:bottom w:val="single" w:sz="4" w:space="0" w:color="ECF0F4" w:themeColor="accent6" w:themeTint="99"/>
        <w:insideH w:val="single" w:sz="4" w:space="0" w:color="ECF0F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3">
    <w:name w:val="List Table 3"/>
    <w:basedOn w:val="Normaltabell"/>
    <w:uiPriority w:val="48"/>
    <w:rsid w:val="00573DF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ell3dekorfrg1">
    <w:name w:val="List Table 3 Accent 1"/>
    <w:basedOn w:val="Normaltabell"/>
    <w:uiPriority w:val="48"/>
    <w:rsid w:val="00573DFD"/>
    <w:pPr>
      <w:spacing w:after="0" w:line="240" w:lineRule="auto"/>
    </w:pPr>
    <w:tblPr>
      <w:tblStyleRowBandSize w:val="1"/>
      <w:tblStyleColBandSize w:val="1"/>
      <w:tblBorders>
        <w:top w:val="single" w:sz="4" w:space="0" w:color="1A3050" w:themeColor="accent1"/>
        <w:left w:val="single" w:sz="4" w:space="0" w:color="1A3050" w:themeColor="accent1"/>
        <w:bottom w:val="single" w:sz="4" w:space="0" w:color="1A3050" w:themeColor="accent1"/>
        <w:right w:val="single" w:sz="4" w:space="0" w:color="1A3050" w:themeColor="accent1"/>
      </w:tblBorders>
    </w:tblPr>
    <w:tblStylePr w:type="firstRow">
      <w:rPr>
        <w:b/>
        <w:bCs/>
        <w:color w:val="FFFFFF" w:themeColor="background1"/>
      </w:rPr>
      <w:tblPr/>
      <w:tcPr>
        <w:shd w:val="clear" w:color="auto" w:fill="1A3050" w:themeFill="accent1"/>
      </w:tcPr>
    </w:tblStylePr>
    <w:tblStylePr w:type="lastRow">
      <w:rPr>
        <w:b/>
        <w:bCs/>
      </w:rPr>
      <w:tblPr/>
      <w:tcPr>
        <w:tcBorders>
          <w:top w:val="double" w:sz="4" w:space="0" w:color="1A305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3050" w:themeColor="accent1"/>
          <w:right w:val="single" w:sz="4" w:space="0" w:color="1A3050" w:themeColor="accent1"/>
        </w:tcBorders>
      </w:tcPr>
    </w:tblStylePr>
    <w:tblStylePr w:type="band1Horz">
      <w:tblPr/>
      <w:tcPr>
        <w:tcBorders>
          <w:top w:val="single" w:sz="4" w:space="0" w:color="1A3050" w:themeColor="accent1"/>
          <w:bottom w:val="single" w:sz="4" w:space="0" w:color="1A305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3050" w:themeColor="accent1"/>
          <w:left w:val="nil"/>
        </w:tcBorders>
      </w:tcPr>
    </w:tblStylePr>
    <w:tblStylePr w:type="swCell">
      <w:tblPr/>
      <w:tcPr>
        <w:tcBorders>
          <w:top w:val="double" w:sz="4" w:space="0" w:color="1A3050" w:themeColor="accent1"/>
          <w:right w:val="nil"/>
        </w:tcBorders>
      </w:tcPr>
    </w:tblStylePr>
  </w:style>
  <w:style w:type="table" w:styleId="Listtabell3dekorfrg2">
    <w:name w:val="List Table 3 Accent 2"/>
    <w:basedOn w:val="Normaltabell"/>
    <w:uiPriority w:val="48"/>
    <w:rsid w:val="00573DFD"/>
    <w:pPr>
      <w:spacing w:after="0" w:line="240" w:lineRule="auto"/>
    </w:pPr>
    <w:tblPr>
      <w:tblStyleRowBandSize w:val="1"/>
      <w:tblStyleColBandSize w:val="1"/>
      <w:tblBorders>
        <w:top w:val="single" w:sz="4" w:space="0" w:color="DFDDD9" w:themeColor="accent2"/>
        <w:left w:val="single" w:sz="4" w:space="0" w:color="DFDDD9" w:themeColor="accent2"/>
        <w:bottom w:val="single" w:sz="4" w:space="0" w:color="DFDDD9" w:themeColor="accent2"/>
        <w:right w:val="single" w:sz="4" w:space="0" w:color="DFDDD9" w:themeColor="accent2"/>
      </w:tblBorders>
    </w:tblPr>
    <w:tblStylePr w:type="firstRow">
      <w:rPr>
        <w:b/>
        <w:bCs/>
        <w:color w:val="FFFFFF" w:themeColor="background1"/>
      </w:rPr>
      <w:tblPr/>
      <w:tcPr>
        <w:shd w:val="clear" w:color="auto" w:fill="DFDDD9" w:themeFill="accent2"/>
      </w:tcPr>
    </w:tblStylePr>
    <w:tblStylePr w:type="lastRow">
      <w:rPr>
        <w:b/>
        <w:bCs/>
      </w:rPr>
      <w:tblPr/>
      <w:tcPr>
        <w:tcBorders>
          <w:top w:val="double" w:sz="4" w:space="0" w:color="DFDDD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FDDD9" w:themeColor="accent2"/>
          <w:right w:val="single" w:sz="4" w:space="0" w:color="DFDDD9" w:themeColor="accent2"/>
        </w:tcBorders>
      </w:tcPr>
    </w:tblStylePr>
    <w:tblStylePr w:type="band1Horz">
      <w:tblPr/>
      <w:tcPr>
        <w:tcBorders>
          <w:top w:val="single" w:sz="4" w:space="0" w:color="DFDDD9" w:themeColor="accent2"/>
          <w:bottom w:val="single" w:sz="4" w:space="0" w:color="DFDDD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FDDD9" w:themeColor="accent2"/>
          <w:left w:val="nil"/>
        </w:tcBorders>
      </w:tcPr>
    </w:tblStylePr>
    <w:tblStylePr w:type="swCell">
      <w:tblPr/>
      <w:tcPr>
        <w:tcBorders>
          <w:top w:val="double" w:sz="4" w:space="0" w:color="DFDDD9" w:themeColor="accent2"/>
          <w:right w:val="nil"/>
        </w:tcBorders>
      </w:tcPr>
    </w:tblStylePr>
  </w:style>
  <w:style w:type="table" w:styleId="Listtabell3dekorfrg3">
    <w:name w:val="List Table 3 Accent 3"/>
    <w:basedOn w:val="Normaltabell"/>
    <w:uiPriority w:val="48"/>
    <w:rsid w:val="00573DFD"/>
    <w:pPr>
      <w:spacing w:after="0" w:line="240" w:lineRule="auto"/>
    </w:pPr>
    <w:tblPr>
      <w:tblStyleRowBandSize w:val="1"/>
      <w:tblStyleColBandSize w:val="1"/>
      <w:tblBorders>
        <w:top w:val="single" w:sz="4" w:space="0" w:color="467199" w:themeColor="accent3"/>
        <w:left w:val="single" w:sz="4" w:space="0" w:color="467199" w:themeColor="accent3"/>
        <w:bottom w:val="single" w:sz="4" w:space="0" w:color="467199" w:themeColor="accent3"/>
        <w:right w:val="single" w:sz="4" w:space="0" w:color="467199" w:themeColor="accent3"/>
      </w:tblBorders>
    </w:tblPr>
    <w:tblStylePr w:type="firstRow">
      <w:rPr>
        <w:b/>
        <w:bCs/>
        <w:color w:val="FFFFFF" w:themeColor="background1"/>
      </w:rPr>
      <w:tblPr/>
      <w:tcPr>
        <w:shd w:val="clear" w:color="auto" w:fill="467199" w:themeFill="accent3"/>
      </w:tcPr>
    </w:tblStylePr>
    <w:tblStylePr w:type="lastRow">
      <w:rPr>
        <w:b/>
        <w:bCs/>
      </w:rPr>
      <w:tblPr/>
      <w:tcPr>
        <w:tcBorders>
          <w:top w:val="double" w:sz="4" w:space="0" w:color="46719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67199" w:themeColor="accent3"/>
          <w:right w:val="single" w:sz="4" w:space="0" w:color="467199" w:themeColor="accent3"/>
        </w:tcBorders>
      </w:tcPr>
    </w:tblStylePr>
    <w:tblStylePr w:type="band1Horz">
      <w:tblPr/>
      <w:tcPr>
        <w:tcBorders>
          <w:top w:val="single" w:sz="4" w:space="0" w:color="467199" w:themeColor="accent3"/>
          <w:bottom w:val="single" w:sz="4" w:space="0" w:color="46719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67199" w:themeColor="accent3"/>
          <w:left w:val="nil"/>
        </w:tcBorders>
      </w:tcPr>
    </w:tblStylePr>
    <w:tblStylePr w:type="swCell">
      <w:tblPr/>
      <w:tcPr>
        <w:tcBorders>
          <w:top w:val="double" w:sz="4" w:space="0" w:color="467199" w:themeColor="accent3"/>
          <w:right w:val="nil"/>
        </w:tcBorders>
      </w:tcPr>
    </w:tblStylePr>
  </w:style>
  <w:style w:type="table" w:styleId="Listtabell3dekorfrg4">
    <w:name w:val="List Table 3 Accent 4"/>
    <w:basedOn w:val="Normaltabell"/>
    <w:uiPriority w:val="48"/>
    <w:rsid w:val="00573DFD"/>
    <w:pPr>
      <w:spacing w:after="0" w:line="240" w:lineRule="auto"/>
    </w:pPr>
    <w:tblPr>
      <w:tblStyleRowBandSize w:val="1"/>
      <w:tblStyleColBandSize w:val="1"/>
      <w:tblBorders>
        <w:top w:val="single" w:sz="4" w:space="0" w:color="A0B6C9" w:themeColor="accent4"/>
        <w:left w:val="single" w:sz="4" w:space="0" w:color="A0B6C9" w:themeColor="accent4"/>
        <w:bottom w:val="single" w:sz="4" w:space="0" w:color="A0B6C9" w:themeColor="accent4"/>
        <w:right w:val="single" w:sz="4" w:space="0" w:color="A0B6C9" w:themeColor="accent4"/>
      </w:tblBorders>
    </w:tblPr>
    <w:tblStylePr w:type="firstRow">
      <w:rPr>
        <w:b/>
        <w:bCs/>
        <w:color w:val="FFFFFF" w:themeColor="background1"/>
      </w:rPr>
      <w:tblPr/>
      <w:tcPr>
        <w:shd w:val="clear" w:color="auto" w:fill="A0B6C9" w:themeFill="accent4"/>
      </w:tcPr>
    </w:tblStylePr>
    <w:tblStylePr w:type="lastRow">
      <w:rPr>
        <w:b/>
        <w:bCs/>
      </w:rPr>
      <w:tblPr/>
      <w:tcPr>
        <w:tcBorders>
          <w:top w:val="double" w:sz="4" w:space="0" w:color="A0B6C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B6C9" w:themeColor="accent4"/>
          <w:right w:val="single" w:sz="4" w:space="0" w:color="A0B6C9" w:themeColor="accent4"/>
        </w:tcBorders>
      </w:tcPr>
    </w:tblStylePr>
    <w:tblStylePr w:type="band1Horz">
      <w:tblPr/>
      <w:tcPr>
        <w:tcBorders>
          <w:top w:val="single" w:sz="4" w:space="0" w:color="A0B6C9" w:themeColor="accent4"/>
          <w:bottom w:val="single" w:sz="4" w:space="0" w:color="A0B6C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B6C9" w:themeColor="accent4"/>
          <w:left w:val="nil"/>
        </w:tcBorders>
      </w:tcPr>
    </w:tblStylePr>
    <w:tblStylePr w:type="swCell">
      <w:tblPr/>
      <w:tcPr>
        <w:tcBorders>
          <w:top w:val="double" w:sz="4" w:space="0" w:color="A0B6C9" w:themeColor="accent4"/>
          <w:right w:val="nil"/>
        </w:tcBorders>
      </w:tcPr>
    </w:tblStylePr>
  </w:style>
  <w:style w:type="table" w:styleId="Listtabell3dekorfrg5">
    <w:name w:val="List Table 3 Accent 5"/>
    <w:basedOn w:val="Normaltabell"/>
    <w:uiPriority w:val="48"/>
    <w:rsid w:val="00573DFD"/>
    <w:pPr>
      <w:spacing w:after="0" w:line="240" w:lineRule="auto"/>
    </w:pPr>
    <w:tblPr>
      <w:tblStyleRowBandSize w:val="1"/>
      <w:tblStyleColBandSize w:val="1"/>
      <w:tblBorders>
        <w:top w:val="single" w:sz="4" w:space="0" w:color="716B5F" w:themeColor="accent5"/>
        <w:left w:val="single" w:sz="4" w:space="0" w:color="716B5F" w:themeColor="accent5"/>
        <w:bottom w:val="single" w:sz="4" w:space="0" w:color="716B5F" w:themeColor="accent5"/>
        <w:right w:val="single" w:sz="4" w:space="0" w:color="716B5F" w:themeColor="accent5"/>
      </w:tblBorders>
    </w:tblPr>
    <w:tblStylePr w:type="firstRow">
      <w:rPr>
        <w:b/>
        <w:bCs/>
        <w:color w:val="FFFFFF" w:themeColor="background1"/>
      </w:rPr>
      <w:tblPr/>
      <w:tcPr>
        <w:shd w:val="clear" w:color="auto" w:fill="716B5F" w:themeFill="accent5"/>
      </w:tcPr>
    </w:tblStylePr>
    <w:tblStylePr w:type="lastRow">
      <w:rPr>
        <w:b/>
        <w:bCs/>
      </w:rPr>
      <w:tblPr/>
      <w:tcPr>
        <w:tcBorders>
          <w:top w:val="double" w:sz="4" w:space="0" w:color="716B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16B5F" w:themeColor="accent5"/>
          <w:right w:val="single" w:sz="4" w:space="0" w:color="716B5F" w:themeColor="accent5"/>
        </w:tcBorders>
      </w:tcPr>
    </w:tblStylePr>
    <w:tblStylePr w:type="band1Horz">
      <w:tblPr/>
      <w:tcPr>
        <w:tcBorders>
          <w:top w:val="single" w:sz="4" w:space="0" w:color="716B5F" w:themeColor="accent5"/>
          <w:bottom w:val="single" w:sz="4" w:space="0" w:color="716B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16B5F" w:themeColor="accent5"/>
          <w:left w:val="nil"/>
        </w:tcBorders>
      </w:tcPr>
    </w:tblStylePr>
    <w:tblStylePr w:type="swCell">
      <w:tblPr/>
      <w:tcPr>
        <w:tcBorders>
          <w:top w:val="double" w:sz="4" w:space="0" w:color="716B5F" w:themeColor="accent5"/>
          <w:right w:val="nil"/>
        </w:tcBorders>
      </w:tcPr>
    </w:tblStylePr>
  </w:style>
  <w:style w:type="table" w:styleId="Listtabell3dekorfrg6">
    <w:name w:val="List Table 3 Accent 6"/>
    <w:basedOn w:val="Normaltabell"/>
    <w:uiPriority w:val="48"/>
    <w:rsid w:val="00573DFD"/>
    <w:pPr>
      <w:spacing w:after="0" w:line="240" w:lineRule="auto"/>
    </w:pPr>
    <w:tblPr>
      <w:tblStyleRowBandSize w:val="1"/>
      <w:tblStyleColBandSize w:val="1"/>
      <w:tblBorders>
        <w:top w:val="single" w:sz="4" w:space="0" w:color="E0E7EE" w:themeColor="accent6"/>
        <w:left w:val="single" w:sz="4" w:space="0" w:color="E0E7EE" w:themeColor="accent6"/>
        <w:bottom w:val="single" w:sz="4" w:space="0" w:color="E0E7EE" w:themeColor="accent6"/>
        <w:right w:val="single" w:sz="4" w:space="0" w:color="E0E7EE" w:themeColor="accent6"/>
      </w:tblBorders>
    </w:tblPr>
    <w:tblStylePr w:type="firstRow">
      <w:rPr>
        <w:b/>
        <w:bCs/>
        <w:color w:val="FFFFFF" w:themeColor="background1"/>
      </w:rPr>
      <w:tblPr/>
      <w:tcPr>
        <w:shd w:val="clear" w:color="auto" w:fill="E0E7EE" w:themeFill="accent6"/>
      </w:tcPr>
    </w:tblStylePr>
    <w:tblStylePr w:type="lastRow">
      <w:rPr>
        <w:b/>
        <w:bCs/>
      </w:rPr>
      <w:tblPr/>
      <w:tcPr>
        <w:tcBorders>
          <w:top w:val="double" w:sz="4" w:space="0" w:color="E0E7E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7EE" w:themeColor="accent6"/>
          <w:right w:val="single" w:sz="4" w:space="0" w:color="E0E7EE" w:themeColor="accent6"/>
        </w:tcBorders>
      </w:tcPr>
    </w:tblStylePr>
    <w:tblStylePr w:type="band1Horz">
      <w:tblPr/>
      <w:tcPr>
        <w:tcBorders>
          <w:top w:val="single" w:sz="4" w:space="0" w:color="E0E7EE" w:themeColor="accent6"/>
          <w:bottom w:val="single" w:sz="4" w:space="0" w:color="E0E7E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7EE" w:themeColor="accent6"/>
          <w:left w:val="nil"/>
        </w:tcBorders>
      </w:tcPr>
    </w:tblStylePr>
    <w:tblStylePr w:type="swCell">
      <w:tblPr/>
      <w:tcPr>
        <w:tcBorders>
          <w:top w:val="double" w:sz="4" w:space="0" w:color="E0E7EE" w:themeColor="accent6"/>
          <w:right w:val="nil"/>
        </w:tcBorders>
      </w:tcPr>
    </w:tblStylePr>
  </w:style>
  <w:style w:type="table" w:styleId="Listtabell4">
    <w:name w:val="List Table 4"/>
    <w:basedOn w:val="Normaltabell"/>
    <w:uiPriority w:val="49"/>
    <w:rsid w:val="00573D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4dekorfrg1">
    <w:name w:val="List Table 4 Accent 1"/>
    <w:basedOn w:val="Normaltabell"/>
    <w:uiPriority w:val="49"/>
    <w:rsid w:val="00573DFD"/>
    <w:pPr>
      <w:spacing w:after="0" w:line="240" w:lineRule="auto"/>
    </w:p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tblBorders>
    </w:tblPr>
    <w:tblStylePr w:type="firstRow">
      <w:rPr>
        <w:b/>
        <w:bCs/>
        <w:color w:val="FFFFFF" w:themeColor="background1"/>
      </w:rPr>
      <w:tblPr/>
      <w:tcPr>
        <w:tcBorders>
          <w:top w:val="single" w:sz="4" w:space="0" w:color="1A3050" w:themeColor="accent1"/>
          <w:left w:val="single" w:sz="4" w:space="0" w:color="1A3050" w:themeColor="accent1"/>
          <w:bottom w:val="single" w:sz="4" w:space="0" w:color="1A3050" w:themeColor="accent1"/>
          <w:right w:val="single" w:sz="4" w:space="0" w:color="1A3050" w:themeColor="accent1"/>
          <w:insideH w:val="nil"/>
        </w:tcBorders>
        <w:shd w:val="clear" w:color="auto" w:fill="1A3050" w:themeFill="accent1"/>
      </w:tcPr>
    </w:tblStylePr>
    <w:tblStylePr w:type="lastRow">
      <w:rPr>
        <w:b/>
        <w:bCs/>
      </w:rPr>
      <w:tblPr/>
      <w:tcPr>
        <w:tcBorders>
          <w:top w:val="double" w:sz="4" w:space="0" w:color="4779C3" w:themeColor="accent1" w:themeTint="99"/>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4dekorfrg2">
    <w:name w:val="List Table 4 Accent 2"/>
    <w:basedOn w:val="Normaltabell"/>
    <w:uiPriority w:val="49"/>
    <w:rsid w:val="00573DFD"/>
    <w:pPr>
      <w:spacing w:after="0" w:line="240" w:lineRule="auto"/>
    </w:p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tblBorders>
    </w:tblPr>
    <w:tblStylePr w:type="firstRow">
      <w:rPr>
        <w:b/>
        <w:bCs/>
        <w:color w:val="FFFFFF" w:themeColor="background1"/>
      </w:rPr>
      <w:tblPr/>
      <w:tcPr>
        <w:tcBorders>
          <w:top w:val="single" w:sz="4" w:space="0" w:color="DFDDD9" w:themeColor="accent2"/>
          <w:left w:val="single" w:sz="4" w:space="0" w:color="DFDDD9" w:themeColor="accent2"/>
          <w:bottom w:val="single" w:sz="4" w:space="0" w:color="DFDDD9" w:themeColor="accent2"/>
          <w:right w:val="single" w:sz="4" w:space="0" w:color="DFDDD9" w:themeColor="accent2"/>
          <w:insideH w:val="nil"/>
        </w:tcBorders>
        <w:shd w:val="clear" w:color="auto" w:fill="DFDDD9" w:themeFill="accent2"/>
      </w:tcPr>
    </w:tblStylePr>
    <w:tblStylePr w:type="lastRow">
      <w:rPr>
        <w:b/>
        <w:bCs/>
      </w:rPr>
      <w:tblPr/>
      <w:tcPr>
        <w:tcBorders>
          <w:top w:val="double" w:sz="4" w:space="0" w:color="EBEAE8" w:themeColor="accent2" w:themeTint="99"/>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4dekorfrg3">
    <w:name w:val="List Table 4 Accent 3"/>
    <w:basedOn w:val="Normaltabell"/>
    <w:uiPriority w:val="49"/>
    <w:rsid w:val="00573DFD"/>
    <w:pPr>
      <w:spacing w:after="0" w:line="240" w:lineRule="auto"/>
    </w:p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tblBorders>
    </w:tblPr>
    <w:tblStylePr w:type="firstRow">
      <w:rPr>
        <w:b/>
        <w:bCs/>
        <w:color w:val="FFFFFF" w:themeColor="background1"/>
      </w:rPr>
      <w:tblPr/>
      <w:tcPr>
        <w:tcBorders>
          <w:top w:val="single" w:sz="4" w:space="0" w:color="467199" w:themeColor="accent3"/>
          <w:left w:val="single" w:sz="4" w:space="0" w:color="467199" w:themeColor="accent3"/>
          <w:bottom w:val="single" w:sz="4" w:space="0" w:color="467199" w:themeColor="accent3"/>
          <w:right w:val="single" w:sz="4" w:space="0" w:color="467199" w:themeColor="accent3"/>
          <w:insideH w:val="nil"/>
        </w:tcBorders>
        <w:shd w:val="clear" w:color="auto" w:fill="467199" w:themeFill="accent3"/>
      </w:tcPr>
    </w:tblStylePr>
    <w:tblStylePr w:type="lastRow">
      <w:rPr>
        <w:b/>
        <w:bCs/>
      </w:rPr>
      <w:tblPr/>
      <w:tcPr>
        <w:tcBorders>
          <w:top w:val="double" w:sz="4" w:space="0" w:color="88A9C9" w:themeColor="accent3" w:themeTint="99"/>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4dekorfrg4">
    <w:name w:val="List Table 4 Accent 4"/>
    <w:basedOn w:val="Normaltabell"/>
    <w:uiPriority w:val="49"/>
    <w:rsid w:val="00573DFD"/>
    <w:pPr>
      <w:spacing w:after="0" w:line="240" w:lineRule="auto"/>
    </w:p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tblBorders>
    </w:tblPr>
    <w:tblStylePr w:type="firstRow">
      <w:rPr>
        <w:b/>
        <w:bCs/>
        <w:color w:val="FFFFFF" w:themeColor="background1"/>
      </w:rPr>
      <w:tblPr/>
      <w:tcPr>
        <w:tcBorders>
          <w:top w:val="single" w:sz="4" w:space="0" w:color="A0B6C9" w:themeColor="accent4"/>
          <w:left w:val="single" w:sz="4" w:space="0" w:color="A0B6C9" w:themeColor="accent4"/>
          <w:bottom w:val="single" w:sz="4" w:space="0" w:color="A0B6C9" w:themeColor="accent4"/>
          <w:right w:val="single" w:sz="4" w:space="0" w:color="A0B6C9" w:themeColor="accent4"/>
          <w:insideH w:val="nil"/>
        </w:tcBorders>
        <w:shd w:val="clear" w:color="auto" w:fill="A0B6C9" w:themeFill="accent4"/>
      </w:tcPr>
    </w:tblStylePr>
    <w:tblStylePr w:type="lastRow">
      <w:rPr>
        <w:b/>
        <w:bCs/>
      </w:rPr>
      <w:tblPr/>
      <w:tcPr>
        <w:tcBorders>
          <w:top w:val="double" w:sz="4" w:space="0" w:color="C5D3DE" w:themeColor="accent4" w:themeTint="99"/>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4dekorfrg5">
    <w:name w:val="List Table 4 Accent 5"/>
    <w:basedOn w:val="Normaltabell"/>
    <w:uiPriority w:val="49"/>
    <w:rsid w:val="00573DFD"/>
    <w:pPr>
      <w:spacing w:after="0" w:line="240" w:lineRule="auto"/>
    </w:p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tblBorders>
    </w:tblPr>
    <w:tblStylePr w:type="firstRow">
      <w:rPr>
        <w:b/>
        <w:bCs/>
        <w:color w:val="FFFFFF" w:themeColor="background1"/>
      </w:rPr>
      <w:tblPr/>
      <w:tcPr>
        <w:tcBorders>
          <w:top w:val="single" w:sz="4" w:space="0" w:color="716B5F" w:themeColor="accent5"/>
          <w:left w:val="single" w:sz="4" w:space="0" w:color="716B5F" w:themeColor="accent5"/>
          <w:bottom w:val="single" w:sz="4" w:space="0" w:color="716B5F" w:themeColor="accent5"/>
          <w:right w:val="single" w:sz="4" w:space="0" w:color="716B5F" w:themeColor="accent5"/>
          <w:insideH w:val="nil"/>
        </w:tcBorders>
        <w:shd w:val="clear" w:color="auto" w:fill="716B5F" w:themeFill="accent5"/>
      </w:tcPr>
    </w:tblStylePr>
    <w:tblStylePr w:type="lastRow">
      <w:rPr>
        <w:b/>
        <w:bCs/>
      </w:rPr>
      <w:tblPr/>
      <w:tcPr>
        <w:tcBorders>
          <w:top w:val="double" w:sz="4" w:space="0" w:color="ACA69C" w:themeColor="accent5" w:themeTint="99"/>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4dekorfrg6">
    <w:name w:val="List Table 4 Accent 6"/>
    <w:basedOn w:val="Normaltabell"/>
    <w:uiPriority w:val="49"/>
    <w:rsid w:val="00573DFD"/>
    <w:pPr>
      <w:spacing w:after="0" w:line="240" w:lineRule="auto"/>
    </w:p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tblBorders>
    </w:tblPr>
    <w:tblStylePr w:type="firstRow">
      <w:rPr>
        <w:b/>
        <w:bCs/>
        <w:color w:val="FFFFFF" w:themeColor="background1"/>
      </w:rPr>
      <w:tblPr/>
      <w:tcPr>
        <w:tcBorders>
          <w:top w:val="single" w:sz="4" w:space="0" w:color="E0E7EE" w:themeColor="accent6"/>
          <w:left w:val="single" w:sz="4" w:space="0" w:color="E0E7EE" w:themeColor="accent6"/>
          <w:bottom w:val="single" w:sz="4" w:space="0" w:color="E0E7EE" w:themeColor="accent6"/>
          <w:right w:val="single" w:sz="4" w:space="0" w:color="E0E7EE" w:themeColor="accent6"/>
          <w:insideH w:val="nil"/>
        </w:tcBorders>
        <w:shd w:val="clear" w:color="auto" w:fill="E0E7EE" w:themeFill="accent6"/>
      </w:tcPr>
    </w:tblStylePr>
    <w:tblStylePr w:type="lastRow">
      <w:rPr>
        <w:b/>
        <w:bCs/>
      </w:rPr>
      <w:tblPr/>
      <w:tcPr>
        <w:tcBorders>
          <w:top w:val="double" w:sz="4" w:space="0" w:color="ECF0F4" w:themeColor="accent6" w:themeTint="99"/>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5mrk">
    <w:name w:val="List Table 5 Dark"/>
    <w:basedOn w:val="Normaltabell"/>
    <w:uiPriority w:val="50"/>
    <w:rsid w:val="00573DFD"/>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1">
    <w:name w:val="List Table 5 Dark Accent 1"/>
    <w:basedOn w:val="Normaltabell"/>
    <w:uiPriority w:val="50"/>
    <w:rsid w:val="00573DFD"/>
    <w:pPr>
      <w:spacing w:after="0" w:line="240" w:lineRule="auto"/>
    </w:pPr>
    <w:rPr>
      <w:color w:val="FFFFFF" w:themeColor="background1"/>
    </w:rPr>
    <w:tblPr>
      <w:tblStyleRowBandSize w:val="1"/>
      <w:tblStyleColBandSize w:val="1"/>
      <w:tblBorders>
        <w:top w:val="single" w:sz="24" w:space="0" w:color="1A3050" w:themeColor="accent1"/>
        <w:left w:val="single" w:sz="24" w:space="0" w:color="1A3050" w:themeColor="accent1"/>
        <w:bottom w:val="single" w:sz="24" w:space="0" w:color="1A3050" w:themeColor="accent1"/>
        <w:right w:val="single" w:sz="24" w:space="0" w:color="1A3050" w:themeColor="accent1"/>
      </w:tblBorders>
    </w:tblPr>
    <w:tcPr>
      <w:shd w:val="clear" w:color="auto" w:fill="1A305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2">
    <w:name w:val="List Table 5 Dark Accent 2"/>
    <w:basedOn w:val="Normaltabell"/>
    <w:uiPriority w:val="50"/>
    <w:rsid w:val="00573DFD"/>
    <w:pPr>
      <w:spacing w:after="0" w:line="240" w:lineRule="auto"/>
    </w:pPr>
    <w:rPr>
      <w:color w:val="FFFFFF" w:themeColor="background1"/>
    </w:rPr>
    <w:tblPr>
      <w:tblStyleRowBandSize w:val="1"/>
      <w:tblStyleColBandSize w:val="1"/>
      <w:tblBorders>
        <w:top w:val="single" w:sz="24" w:space="0" w:color="DFDDD9" w:themeColor="accent2"/>
        <w:left w:val="single" w:sz="24" w:space="0" w:color="DFDDD9" w:themeColor="accent2"/>
        <w:bottom w:val="single" w:sz="24" w:space="0" w:color="DFDDD9" w:themeColor="accent2"/>
        <w:right w:val="single" w:sz="24" w:space="0" w:color="DFDDD9" w:themeColor="accent2"/>
      </w:tblBorders>
    </w:tblPr>
    <w:tcPr>
      <w:shd w:val="clear" w:color="auto" w:fill="DFDDD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3">
    <w:name w:val="List Table 5 Dark Accent 3"/>
    <w:basedOn w:val="Normaltabell"/>
    <w:uiPriority w:val="50"/>
    <w:rsid w:val="00573DFD"/>
    <w:pPr>
      <w:spacing w:after="0" w:line="240" w:lineRule="auto"/>
    </w:pPr>
    <w:rPr>
      <w:color w:val="FFFFFF" w:themeColor="background1"/>
    </w:rPr>
    <w:tblPr>
      <w:tblStyleRowBandSize w:val="1"/>
      <w:tblStyleColBandSize w:val="1"/>
      <w:tblBorders>
        <w:top w:val="single" w:sz="24" w:space="0" w:color="467199" w:themeColor="accent3"/>
        <w:left w:val="single" w:sz="24" w:space="0" w:color="467199" w:themeColor="accent3"/>
        <w:bottom w:val="single" w:sz="24" w:space="0" w:color="467199" w:themeColor="accent3"/>
        <w:right w:val="single" w:sz="24" w:space="0" w:color="467199" w:themeColor="accent3"/>
      </w:tblBorders>
    </w:tblPr>
    <w:tcPr>
      <w:shd w:val="clear" w:color="auto" w:fill="46719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4">
    <w:name w:val="List Table 5 Dark Accent 4"/>
    <w:basedOn w:val="Normaltabell"/>
    <w:uiPriority w:val="50"/>
    <w:rsid w:val="00573DFD"/>
    <w:pPr>
      <w:spacing w:after="0" w:line="240" w:lineRule="auto"/>
    </w:pPr>
    <w:rPr>
      <w:color w:val="FFFFFF" w:themeColor="background1"/>
    </w:rPr>
    <w:tblPr>
      <w:tblStyleRowBandSize w:val="1"/>
      <w:tblStyleColBandSize w:val="1"/>
      <w:tblBorders>
        <w:top w:val="single" w:sz="24" w:space="0" w:color="A0B6C9" w:themeColor="accent4"/>
        <w:left w:val="single" w:sz="24" w:space="0" w:color="A0B6C9" w:themeColor="accent4"/>
        <w:bottom w:val="single" w:sz="24" w:space="0" w:color="A0B6C9" w:themeColor="accent4"/>
        <w:right w:val="single" w:sz="24" w:space="0" w:color="A0B6C9" w:themeColor="accent4"/>
      </w:tblBorders>
    </w:tblPr>
    <w:tcPr>
      <w:shd w:val="clear" w:color="auto" w:fill="A0B6C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5">
    <w:name w:val="List Table 5 Dark Accent 5"/>
    <w:basedOn w:val="Normaltabell"/>
    <w:uiPriority w:val="50"/>
    <w:rsid w:val="00573DFD"/>
    <w:pPr>
      <w:spacing w:after="0" w:line="240" w:lineRule="auto"/>
    </w:pPr>
    <w:rPr>
      <w:color w:val="FFFFFF" w:themeColor="background1"/>
    </w:rPr>
    <w:tblPr>
      <w:tblStyleRowBandSize w:val="1"/>
      <w:tblStyleColBandSize w:val="1"/>
      <w:tblBorders>
        <w:top w:val="single" w:sz="24" w:space="0" w:color="716B5F" w:themeColor="accent5"/>
        <w:left w:val="single" w:sz="24" w:space="0" w:color="716B5F" w:themeColor="accent5"/>
        <w:bottom w:val="single" w:sz="24" w:space="0" w:color="716B5F" w:themeColor="accent5"/>
        <w:right w:val="single" w:sz="24" w:space="0" w:color="716B5F" w:themeColor="accent5"/>
      </w:tblBorders>
    </w:tblPr>
    <w:tcPr>
      <w:shd w:val="clear" w:color="auto" w:fill="716B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6">
    <w:name w:val="List Table 5 Dark Accent 6"/>
    <w:basedOn w:val="Normaltabell"/>
    <w:uiPriority w:val="50"/>
    <w:rsid w:val="00573DFD"/>
    <w:pPr>
      <w:spacing w:after="0" w:line="240" w:lineRule="auto"/>
    </w:pPr>
    <w:rPr>
      <w:color w:val="FFFFFF" w:themeColor="background1"/>
    </w:rPr>
    <w:tblPr>
      <w:tblStyleRowBandSize w:val="1"/>
      <w:tblStyleColBandSize w:val="1"/>
      <w:tblBorders>
        <w:top w:val="single" w:sz="24" w:space="0" w:color="E0E7EE" w:themeColor="accent6"/>
        <w:left w:val="single" w:sz="24" w:space="0" w:color="E0E7EE" w:themeColor="accent6"/>
        <w:bottom w:val="single" w:sz="24" w:space="0" w:color="E0E7EE" w:themeColor="accent6"/>
        <w:right w:val="single" w:sz="24" w:space="0" w:color="E0E7EE" w:themeColor="accent6"/>
      </w:tblBorders>
    </w:tblPr>
    <w:tcPr>
      <w:shd w:val="clear" w:color="auto" w:fill="E0E7E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6frgstark">
    <w:name w:val="List Table 6 Colorful"/>
    <w:basedOn w:val="Normaltabell"/>
    <w:uiPriority w:val="51"/>
    <w:rsid w:val="00573DFD"/>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6frgstarkdekorfrg1">
    <w:name w:val="List Table 6 Colorful Accent 1"/>
    <w:basedOn w:val="Normaltabell"/>
    <w:uiPriority w:val="51"/>
    <w:rsid w:val="00573DFD"/>
    <w:pPr>
      <w:spacing w:after="0" w:line="240" w:lineRule="auto"/>
    </w:pPr>
    <w:rPr>
      <w:color w:val="13233B" w:themeColor="accent1" w:themeShade="BF"/>
    </w:rPr>
    <w:tblPr>
      <w:tblStyleRowBandSize w:val="1"/>
      <w:tblStyleColBandSize w:val="1"/>
      <w:tblBorders>
        <w:top w:val="single" w:sz="4" w:space="0" w:color="1A3050" w:themeColor="accent1"/>
        <w:bottom w:val="single" w:sz="4" w:space="0" w:color="1A3050" w:themeColor="accent1"/>
      </w:tblBorders>
    </w:tblPr>
    <w:tblStylePr w:type="firstRow">
      <w:rPr>
        <w:b/>
        <w:bCs/>
      </w:rPr>
      <w:tblPr/>
      <w:tcPr>
        <w:tcBorders>
          <w:bottom w:val="single" w:sz="4" w:space="0" w:color="1A3050" w:themeColor="accent1"/>
        </w:tcBorders>
      </w:tcPr>
    </w:tblStylePr>
    <w:tblStylePr w:type="lastRow">
      <w:rPr>
        <w:b/>
        <w:bCs/>
      </w:rPr>
      <w:tblPr/>
      <w:tcPr>
        <w:tcBorders>
          <w:top w:val="double" w:sz="4" w:space="0" w:color="1A3050" w:themeColor="accent1"/>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Listtabell6frgstarkdekorfrg2">
    <w:name w:val="List Table 6 Colorful Accent 2"/>
    <w:basedOn w:val="Normaltabell"/>
    <w:uiPriority w:val="51"/>
    <w:rsid w:val="00573DFD"/>
    <w:pPr>
      <w:spacing w:after="0" w:line="240" w:lineRule="auto"/>
    </w:pPr>
    <w:rPr>
      <w:color w:val="ACA79C" w:themeColor="accent2" w:themeShade="BF"/>
    </w:rPr>
    <w:tblPr>
      <w:tblStyleRowBandSize w:val="1"/>
      <w:tblStyleColBandSize w:val="1"/>
      <w:tblBorders>
        <w:top w:val="single" w:sz="4" w:space="0" w:color="DFDDD9" w:themeColor="accent2"/>
        <w:bottom w:val="single" w:sz="4" w:space="0" w:color="DFDDD9" w:themeColor="accent2"/>
      </w:tblBorders>
    </w:tblPr>
    <w:tblStylePr w:type="firstRow">
      <w:rPr>
        <w:b/>
        <w:bCs/>
      </w:rPr>
      <w:tblPr/>
      <w:tcPr>
        <w:tcBorders>
          <w:bottom w:val="single" w:sz="4" w:space="0" w:color="DFDDD9" w:themeColor="accent2"/>
        </w:tcBorders>
      </w:tcPr>
    </w:tblStylePr>
    <w:tblStylePr w:type="lastRow">
      <w:rPr>
        <w:b/>
        <w:bCs/>
      </w:rPr>
      <w:tblPr/>
      <w:tcPr>
        <w:tcBorders>
          <w:top w:val="double" w:sz="4" w:space="0" w:color="DFDDD9" w:themeColor="accent2"/>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Listtabell6frgstarkdekorfrg3">
    <w:name w:val="List Table 6 Colorful Accent 3"/>
    <w:basedOn w:val="Normaltabell"/>
    <w:uiPriority w:val="51"/>
    <w:rsid w:val="00573DFD"/>
    <w:pPr>
      <w:spacing w:after="0" w:line="240" w:lineRule="auto"/>
    </w:pPr>
    <w:rPr>
      <w:color w:val="345472" w:themeColor="accent3" w:themeShade="BF"/>
    </w:rPr>
    <w:tblPr>
      <w:tblStyleRowBandSize w:val="1"/>
      <w:tblStyleColBandSize w:val="1"/>
      <w:tblBorders>
        <w:top w:val="single" w:sz="4" w:space="0" w:color="467199" w:themeColor="accent3"/>
        <w:bottom w:val="single" w:sz="4" w:space="0" w:color="467199" w:themeColor="accent3"/>
      </w:tblBorders>
    </w:tblPr>
    <w:tblStylePr w:type="firstRow">
      <w:rPr>
        <w:b/>
        <w:bCs/>
      </w:rPr>
      <w:tblPr/>
      <w:tcPr>
        <w:tcBorders>
          <w:bottom w:val="single" w:sz="4" w:space="0" w:color="467199" w:themeColor="accent3"/>
        </w:tcBorders>
      </w:tcPr>
    </w:tblStylePr>
    <w:tblStylePr w:type="lastRow">
      <w:rPr>
        <w:b/>
        <w:bCs/>
      </w:rPr>
      <w:tblPr/>
      <w:tcPr>
        <w:tcBorders>
          <w:top w:val="double" w:sz="4" w:space="0" w:color="467199" w:themeColor="accent3"/>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Listtabell6frgstarkdekorfrg4">
    <w:name w:val="List Table 6 Colorful Accent 4"/>
    <w:basedOn w:val="Normaltabell"/>
    <w:uiPriority w:val="51"/>
    <w:rsid w:val="00573DFD"/>
    <w:pPr>
      <w:spacing w:after="0" w:line="240" w:lineRule="auto"/>
    </w:pPr>
    <w:rPr>
      <w:color w:val="6689A8" w:themeColor="accent4" w:themeShade="BF"/>
    </w:rPr>
    <w:tblPr>
      <w:tblStyleRowBandSize w:val="1"/>
      <w:tblStyleColBandSize w:val="1"/>
      <w:tblBorders>
        <w:top w:val="single" w:sz="4" w:space="0" w:color="A0B6C9" w:themeColor="accent4"/>
        <w:bottom w:val="single" w:sz="4" w:space="0" w:color="A0B6C9" w:themeColor="accent4"/>
      </w:tblBorders>
    </w:tblPr>
    <w:tblStylePr w:type="firstRow">
      <w:rPr>
        <w:b/>
        <w:bCs/>
      </w:rPr>
      <w:tblPr/>
      <w:tcPr>
        <w:tcBorders>
          <w:bottom w:val="single" w:sz="4" w:space="0" w:color="A0B6C9" w:themeColor="accent4"/>
        </w:tcBorders>
      </w:tcPr>
    </w:tblStylePr>
    <w:tblStylePr w:type="lastRow">
      <w:rPr>
        <w:b/>
        <w:bCs/>
      </w:rPr>
      <w:tblPr/>
      <w:tcPr>
        <w:tcBorders>
          <w:top w:val="double" w:sz="4" w:space="0" w:color="A0B6C9" w:themeColor="accent4"/>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Listtabell6frgstarkdekorfrg5">
    <w:name w:val="List Table 6 Colorful Accent 5"/>
    <w:basedOn w:val="Normaltabell"/>
    <w:uiPriority w:val="51"/>
    <w:rsid w:val="00573DFD"/>
    <w:pPr>
      <w:spacing w:after="0" w:line="240" w:lineRule="auto"/>
    </w:pPr>
    <w:rPr>
      <w:color w:val="545047" w:themeColor="accent5" w:themeShade="BF"/>
    </w:rPr>
    <w:tblPr>
      <w:tblStyleRowBandSize w:val="1"/>
      <w:tblStyleColBandSize w:val="1"/>
      <w:tblBorders>
        <w:top w:val="single" w:sz="4" w:space="0" w:color="716B5F" w:themeColor="accent5"/>
        <w:bottom w:val="single" w:sz="4" w:space="0" w:color="716B5F" w:themeColor="accent5"/>
      </w:tblBorders>
    </w:tblPr>
    <w:tblStylePr w:type="firstRow">
      <w:rPr>
        <w:b/>
        <w:bCs/>
      </w:rPr>
      <w:tblPr/>
      <w:tcPr>
        <w:tcBorders>
          <w:bottom w:val="single" w:sz="4" w:space="0" w:color="716B5F" w:themeColor="accent5"/>
        </w:tcBorders>
      </w:tcPr>
    </w:tblStylePr>
    <w:tblStylePr w:type="lastRow">
      <w:rPr>
        <w:b/>
        <w:bCs/>
      </w:rPr>
      <w:tblPr/>
      <w:tcPr>
        <w:tcBorders>
          <w:top w:val="double" w:sz="4" w:space="0" w:color="716B5F" w:themeColor="accent5"/>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Listtabell6frgstarkdekorfrg6">
    <w:name w:val="List Table 6 Colorful Accent 6"/>
    <w:basedOn w:val="Normaltabell"/>
    <w:uiPriority w:val="51"/>
    <w:rsid w:val="00573DFD"/>
    <w:pPr>
      <w:spacing w:after="0" w:line="240" w:lineRule="auto"/>
    </w:pPr>
    <w:rPr>
      <w:color w:val="95ACC5" w:themeColor="accent6" w:themeShade="BF"/>
    </w:rPr>
    <w:tblPr>
      <w:tblStyleRowBandSize w:val="1"/>
      <w:tblStyleColBandSize w:val="1"/>
      <w:tblBorders>
        <w:top w:val="single" w:sz="4" w:space="0" w:color="E0E7EE" w:themeColor="accent6"/>
        <w:bottom w:val="single" w:sz="4" w:space="0" w:color="E0E7EE" w:themeColor="accent6"/>
      </w:tblBorders>
    </w:tblPr>
    <w:tblStylePr w:type="firstRow">
      <w:rPr>
        <w:b/>
        <w:bCs/>
      </w:rPr>
      <w:tblPr/>
      <w:tcPr>
        <w:tcBorders>
          <w:bottom w:val="single" w:sz="4" w:space="0" w:color="E0E7EE" w:themeColor="accent6"/>
        </w:tcBorders>
      </w:tcPr>
    </w:tblStylePr>
    <w:tblStylePr w:type="lastRow">
      <w:rPr>
        <w:b/>
        <w:bCs/>
      </w:rPr>
      <w:tblPr/>
      <w:tcPr>
        <w:tcBorders>
          <w:top w:val="double" w:sz="4" w:space="0" w:color="E0E7EE" w:themeColor="accent6"/>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Listtabell7frgstark">
    <w:name w:val="List Table 7 Colorful"/>
    <w:basedOn w:val="Normaltabell"/>
    <w:uiPriority w:val="52"/>
    <w:rsid w:val="00573DFD"/>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1">
    <w:name w:val="List Table 7 Colorful Accent 1"/>
    <w:basedOn w:val="Normaltabell"/>
    <w:uiPriority w:val="52"/>
    <w:rsid w:val="00573DFD"/>
    <w:pPr>
      <w:spacing w:after="0" w:line="240" w:lineRule="auto"/>
    </w:pPr>
    <w:rPr>
      <w:color w:val="13233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A305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A305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A305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A3050" w:themeColor="accent1"/>
        </w:tcBorders>
        <w:shd w:val="clear" w:color="auto" w:fill="FFFFFF" w:themeFill="background1"/>
      </w:tcPr>
    </w:tblStylePr>
    <w:tblStylePr w:type="band1Vert">
      <w:tblPr/>
      <w:tcPr>
        <w:shd w:val="clear" w:color="auto" w:fill="C1D2EB" w:themeFill="accent1" w:themeFillTint="33"/>
      </w:tcPr>
    </w:tblStylePr>
    <w:tblStylePr w:type="band1Horz">
      <w:tblPr/>
      <w:tcPr>
        <w:shd w:val="clear" w:color="auto" w:fill="C1D2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2">
    <w:name w:val="List Table 7 Colorful Accent 2"/>
    <w:basedOn w:val="Normaltabell"/>
    <w:uiPriority w:val="52"/>
    <w:rsid w:val="00573DFD"/>
    <w:pPr>
      <w:spacing w:after="0" w:line="240" w:lineRule="auto"/>
    </w:pPr>
    <w:rPr>
      <w:color w:val="ACA79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FDDD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FDDD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FDDD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FDDD9" w:themeColor="accent2"/>
        </w:tcBorders>
        <w:shd w:val="clear" w:color="auto" w:fill="FFFFFF" w:themeFill="background1"/>
      </w:tcPr>
    </w:tblStylePr>
    <w:tblStylePr w:type="band1Vert">
      <w:tblPr/>
      <w:tcPr>
        <w:shd w:val="clear" w:color="auto" w:fill="F8F8F7" w:themeFill="accent2" w:themeFillTint="33"/>
      </w:tcPr>
    </w:tblStylePr>
    <w:tblStylePr w:type="band1Horz">
      <w:tblPr/>
      <w:tcPr>
        <w:shd w:val="clear" w:color="auto" w:fill="F8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3">
    <w:name w:val="List Table 7 Colorful Accent 3"/>
    <w:basedOn w:val="Normaltabell"/>
    <w:uiPriority w:val="52"/>
    <w:rsid w:val="00573DFD"/>
    <w:pPr>
      <w:spacing w:after="0" w:line="240" w:lineRule="auto"/>
    </w:pPr>
    <w:rPr>
      <w:color w:val="34547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671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671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671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67199" w:themeColor="accent3"/>
        </w:tcBorders>
        <w:shd w:val="clear" w:color="auto" w:fill="FFFFFF" w:themeFill="background1"/>
      </w:tcPr>
    </w:tblStylePr>
    <w:tblStylePr w:type="band1Vert">
      <w:tblPr/>
      <w:tcPr>
        <w:shd w:val="clear" w:color="auto" w:fill="D7E2ED" w:themeFill="accent3" w:themeFillTint="33"/>
      </w:tcPr>
    </w:tblStylePr>
    <w:tblStylePr w:type="band1Horz">
      <w:tblPr/>
      <w:tcPr>
        <w:shd w:val="clear" w:color="auto" w:fill="D7E2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4">
    <w:name w:val="List Table 7 Colorful Accent 4"/>
    <w:basedOn w:val="Normaltabell"/>
    <w:uiPriority w:val="52"/>
    <w:rsid w:val="00573DFD"/>
    <w:pPr>
      <w:spacing w:after="0" w:line="240" w:lineRule="auto"/>
    </w:pPr>
    <w:rPr>
      <w:color w:val="6689A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0B6C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B6C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B6C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B6C9" w:themeColor="accent4"/>
        </w:tcBorders>
        <w:shd w:val="clear" w:color="auto" w:fill="FFFFFF" w:themeFill="background1"/>
      </w:tcPr>
    </w:tblStylePr>
    <w:tblStylePr w:type="band1Vert">
      <w:tblPr/>
      <w:tcPr>
        <w:shd w:val="clear" w:color="auto" w:fill="EBF0F4" w:themeFill="accent4" w:themeFillTint="33"/>
      </w:tcPr>
    </w:tblStylePr>
    <w:tblStylePr w:type="band1Horz">
      <w:tblPr/>
      <w:tcPr>
        <w:shd w:val="clear" w:color="auto" w:fill="EBF0F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5">
    <w:name w:val="List Table 7 Colorful Accent 5"/>
    <w:basedOn w:val="Normaltabell"/>
    <w:uiPriority w:val="52"/>
    <w:rsid w:val="00573DFD"/>
    <w:pPr>
      <w:spacing w:after="0" w:line="240" w:lineRule="auto"/>
    </w:pPr>
    <w:rPr>
      <w:color w:val="5450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16B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16B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16B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16B5F" w:themeColor="accent5"/>
        </w:tcBorders>
        <w:shd w:val="clear" w:color="auto" w:fill="FFFFFF" w:themeFill="background1"/>
      </w:tcPr>
    </w:tblStylePr>
    <w:tblStylePr w:type="band1Vert">
      <w:tblPr/>
      <w:tcPr>
        <w:shd w:val="clear" w:color="auto" w:fill="E3E1DE" w:themeFill="accent5" w:themeFillTint="33"/>
      </w:tcPr>
    </w:tblStylePr>
    <w:tblStylePr w:type="band1Horz">
      <w:tblPr/>
      <w:tcPr>
        <w:shd w:val="clear" w:color="auto" w:fill="E3E1D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6">
    <w:name w:val="List Table 7 Colorful Accent 6"/>
    <w:basedOn w:val="Normaltabell"/>
    <w:uiPriority w:val="52"/>
    <w:rsid w:val="00573DFD"/>
    <w:pPr>
      <w:spacing w:after="0" w:line="240" w:lineRule="auto"/>
    </w:pPr>
    <w:rPr>
      <w:color w:val="95ACC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7E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7E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7E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7EE" w:themeColor="accent6"/>
        </w:tcBorders>
        <w:shd w:val="clear" w:color="auto" w:fill="FFFFFF" w:themeFill="background1"/>
      </w:tcPr>
    </w:tblStylePr>
    <w:tblStylePr w:type="band1Vert">
      <w:tblPr/>
      <w:tcPr>
        <w:shd w:val="clear" w:color="auto" w:fill="F8FAFB" w:themeFill="accent6" w:themeFillTint="33"/>
      </w:tcPr>
    </w:tblStylePr>
    <w:tblStylePr w:type="band1Horz">
      <w:tblPr/>
      <w:tcPr>
        <w:shd w:val="clear" w:color="auto" w:fill="F8FAF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teraturfrteckning">
    <w:name w:val="Bibliography"/>
    <w:basedOn w:val="Normal"/>
    <w:next w:val="Normal"/>
    <w:uiPriority w:val="37"/>
    <w:semiHidden/>
    <w:unhideWhenUsed/>
    <w:rsid w:val="00573DFD"/>
  </w:style>
  <w:style w:type="table" w:styleId="Ljuslista">
    <w:name w:val="Light List"/>
    <w:basedOn w:val="Normaltabell"/>
    <w:uiPriority w:val="61"/>
    <w:semiHidden/>
    <w:unhideWhenUsed/>
    <w:rsid w:val="00573DF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juslista-dekorfrg1">
    <w:name w:val="Light List Accent 1"/>
    <w:basedOn w:val="Normaltabell"/>
    <w:uiPriority w:val="61"/>
    <w:semiHidden/>
    <w:unhideWhenUsed/>
    <w:rsid w:val="00573DFD"/>
    <w:pPr>
      <w:spacing w:after="0" w:line="240" w:lineRule="auto"/>
    </w:p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tblBorders>
    </w:tblPr>
    <w:tblStylePr w:type="firstRow">
      <w:pPr>
        <w:spacing w:before="0" w:after="0" w:line="240" w:lineRule="auto"/>
      </w:pPr>
      <w:rPr>
        <w:b/>
        <w:bCs/>
        <w:color w:val="FFFFFF" w:themeColor="background1"/>
      </w:rPr>
      <w:tblPr/>
      <w:tcPr>
        <w:shd w:val="clear" w:color="auto" w:fill="1A3050" w:themeFill="accent1"/>
      </w:tcPr>
    </w:tblStylePr>
    <w:tblStylePr w:type="lastRow">
      <w:pPr>
        <w:spacing w:before="0" w:after="0" w:line="240" w:lineRule="auto"/>
      </w:pPr>
      <w:rPr>
        <w:b/>
        <w:bCs/>
      </w:rPr>
      <w:tblPr/>
      <w:tcPr>
        <w:tcBorders>
          <w:top w:val="double" w:sz="6" w:space="0" w:color="1A3050" w:themeColor="accent1"/>
          <w:left w:val="single" w:sz="8" w:space="0" w:color="1A3050" w:themeColor="accent1"/>
          <w:bottom w:val="single" w:sz="8" w:space="0" w:color="1A3050" w:themeColor="accent1"/>
          <w:right w:val="single" w:sz="8" w:space="0" w:color="1A3050" w:themeColor="accent1"/>
        </w:tcBorders>
      </w:tcPr>
    </w:tblStylePr>
    <w:tblStylePr w:type="firstCol">
      <w:rPr>
        <w:b/>
        <w:bCs/>
      </w:rPr>
    </w:tblStylePr>
    <w:tblStylePr w:type="lastCol">
      <w:rPr>
        <w:b/>
        <w:bCs/>
      </w:rPr>
    </w:tblStylePr>
    <w:tblStylePr w:type="band1Vert">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tcPr>
    </w:tblStylePr>
    <w:tblStylePr w:type="band1Horz">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tcPr>
    </w:tblStylePr>
  </w:style>
  <w:style w:type="table" w:styleId="Ljuslista-dekorfrg2">
    <w:name w:val="Light List Accent 2"/>
    <w:basedOn w:val="Normaltabell"/>
    <w:uiPriority w:val="61"/>
    <w:semiHidden/>
    <w:unhideWhenUsed/>
    <w:rsid w:val="00573DFD"/>
    <w:pPr>
      <w:spacing w:after="0" w:line="240" w:lineRule="auto"/>
    </w:p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tblBorders>
    </w:tblPr>
    <w:tblStylePr w:type="firstRow">
      <w:pPr>
        <w:spacing w:before="0" w:after="0" w:line="240" w:lineRule="auto"/>
      </w:pPr>
      <w:rPr>
        <w:b/>
        <w:bCs/>
        <w:color w:val="FFFFFF" w:themeColor="background1"/>
      </w:rPr>
      <w:tblPr/>
      <w:tcPr>
        <w:shd w:val="clear" w:color="auto" w:fill="DFDDD9" w:themeFill="accent2"/>
      </w:tcPr>
    </w:tblStylePr>
    <w:tblStylePr w:type="lastRow">
      <w:pPr>
        <w:spacing w:before="0" w:after="0" w:line="240" w:lineRule="auto"/>
      </w:pPr>
      <w:rPr>
        <w:b/>
        <w:bCs/>
      </w:rPr>
      <w:tblPr/>
      <w:tcPr>
        <w:tcBorders>
          <w:top w:val="double" w:sz="6" w:space="0" w:color="DFDDD9" w:themeColor="accent2"/>
          <w:left w:val="single" w:sz="8" w:space="0" w:color="DFDDD9" w:themeColor="accent2"/>
          <w:bottom w:val="single" w:sz="8" w:space="0" w:color="DFDDD9" w:themeColor="accent2"/>
          <w:right w:val="single" w:sz="8" w:space="0" w:color="DFDDD9" w:themeColor="accent2"/>
        </w:tcBorders>
      </w:tcPr>
    </w:tblStylePr>
    <w:tblStylePr w:type="firstCol">
      <w:rPr>
        <w:b/>
        <w:bCs/>
      </w:rPr>
    </w:tblStylePr>
    <w:tblStylePr w:type="lastCol">
      <w:rPr>
        <w:b/>
        <w:bCs/>
      </w:rPr>
    </w:tblStylePr>
    <w:tblStylePr w:type="band1Vert">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tcPr>
    </w:tblStylePr>
    <w:tblStylePr w:type="band1Horz">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tcPr>
    </w:tblStylePr>
  </w:style>
  <w:style w:type="table" w:styleId="Ljuslista-dekorfrg3">
    <w:name w:val="Light List Accent 3"/>
    <w:basedOn w:val="Normaltabell"/>
    <w:uiPriority w:val="61"/>
    <w:semiHidden/>
    <w:unhideWhenUsed/>
    <w:rsid w:val="00573DFD"/>
    <w:pPr>
      <w:spacing w:after="0" w:line="240" w:lineRule="auto"/>
    </w:p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tblBorders>
    </w:tblPr>
    <w:tblStylePr w:type="firstRow">
      <w:pPr>
        <w:spacing w:before="0" w:after="0" w:line="240" w:lineRule="auto"/>
      </w:pPr>
      <w:rPr>
        <w:b/>
        <w:bCs/>
        <w:color w:val="FFFFFF" w:themeColor="background1"/>
      </w:rPr>
      <w:tblPr/>
      <w:tcPr>
        <w:shd w:val="clear" w:color="auto" w:fill="467199" w:themeFill="accent3"/>
      </w:tcPr>
    </w:tblStylePr>
    <w:tblStylePr w:type="lastRow">
      <w:pPr>
        <w:spacing w:before="0" w:after="0" w:line="240" w:lineRule="auto"/>
      </w:pPr>
      <w:rPr>
        <w:b/>
        <w:bCs/>
      </w:rPr>
      <w:tblPr/>
      <w:tcPr>
        <w:tcBorders>
          <w:top w:val="double" w:sz="6" w:space="0" w:color="467199" w:themeColor="accent3"/>
          <w:left w:val="single" w:sz="8" w:space="0" w:color="467199" w:themeColor="accent3"/>
          <w:bottom w:val="single" w:sz="8" w:space="0" w:color="467199" w:themeColor="accent3"/>
          <w:right w:val="single" w:sz="8" w:space="0" w:color="467199" w:themeColor="accent3"/>
        </w:tcBorders>
      </w:tcPr>
    </w:tblStylePr>
    <w:tblStylePr w:type="firstCol">
      <w:rPr>
        <w:b/>
        <w:bCs/>
      </w:rPr>
    </w:tblStylePr>
    <w:tblStylePr w:type="lastCol">
      <w:rPr>
        <w:b/>
        <w:bCs/>
      </w:rPr>
    </w:tblStylePr>
    <w:tblStylePr w:type="band1Vert">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tcPr>
    </w:tblStylePr>
    <w:tblStylePr w:type="band1Horz">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tcPr>
    </w:tblStylePr>
  </w:style>
  <w:style w:type="table" w:styleId="Ljuslista-dekorfrg4">
    <w:name w:val="Light List Accent 4"/>
    <w:basedOn w:val="Normaltabell"/>
    <w:uiPriority w:val="61"/>
    <w:semiHidden/>
    <w:unhideWhenUsed/>
    <w:rsid w:val="00573DFD"/>
    <w:pPr>
      <w:spacing w:after="0" w:line="240" w:lineRule="auto"/>
    </w:p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tblBorders>
    </w:tblPr>
    <w:tblStylePr w:type="firstRow">
      <w:pPr>
        <w:spacing w:before="0" w:after="0" w:line="240" w:lineRule="auto"/>
      </w:pPr>
      <w:rPr>
        <w:b/>
        <w:bCs/>
        <w:color w:val="FFFFFF" w:themeColor="background1"/>
      </w:rPr>
      <w:tblPr/>
      <w:tcPr>
        <w:shd w:val="clear" w:color="auto" w:fill="A0B6C9" w:themeFill="accent4"/>
      </w:tcPr>
    </w:tblStylePr>
    <w:tblStylePr w:type="lastRow">
      <w:pPr>
        <w:spacing w:before="0" w:after="0" w:line="240" w:lineRule="auto"/>
      </w:pPr>
      <w:rPr>
        <w:b/>
        <w:bCs/>
      </w:rPr>
      <w:tblPr/>
      <w:tcPr>
        <w:tcBorders>
          <w:top w:val="double" w:sz="6" w:space="0" w:color="A0B6C9" w:themeColor="accent4"/>
          <w:left w:val="single" w:sz="8" w:space="0" w:color="A0B6C9" w:themeColor="accent4"/>
          <w:bottom w:val="single" w:sz="8" w:space="0" w:color="A0B6C9" w:themeColor="accent4"/>
          <w:right w:val="single" w:sz="8" w:space="0" w:color="A0B6C9" w:themeColor="accent4"/>
        </w:tcBorders>
      </w:tcPr>
    </w:tblStylePr>
    <w:tblStylePr w:type="firstCol">
      <w:rPr>
        <w:b/>
        <w:bCs/>
      </w:rPr>
    </w:tblStylePr>
    <w:tblStylePr w:type="lastCol">
      <w:rPr>
        <w:b/>
        <w:bCs/>
      </w:rPr>
    </w:tblStylePr>
    <w:tblStylePr w:type="band1Vert">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tcPr>
    </w:tblStylePr>
    <w:tblStylePr w:type="band1Horz">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tcPr>
    </w:tblStylePr>
  </w:style>
  <w:style w:type="table" w:styleId="Ljuslista-dekorfrg5">
    <w:name w:val="Light List Accent 5"/>
    <w:basedOn w:val="Normaltabell"/>
    <w:uiPriority w:val="61"/>
    <w:semiHidden/>
    <w:unhideWhenUsed/>
    <w:rsid w:val="00573DFD"/>
    <w:pPr>
      <w:spacing w:after="0" w:line="240" w:lineRule="auto"/>
    </w:p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tblBorders>
    </w:tblPr>
    <w:tblStylePr w:type="firstRow">
      <w:pPr>
        <w:spacing w:before="0" w:after="0" w:line="240" w:lineRule="auto"/>
      </w:pPr>
      <w:rPr>
        <w:b/>
        <w:bCs/>
        <w:color w:val="FFFFFF" w:themeColor="background1"/>
      </w:rPr>
      <w:tblPr/>
      <w:tcPr>
        <w:shd w:val="clear" w:color="auto" w:fill="716B5F" w:themeFill="accent5"/>
      </w:tcPr>
    </w:tblStylePr>
    <w:tblStylePr w:type="lastRow">
      <w:pPr>
        <w:spacing w:before="0" w:after="0" w:line="240" w:lineRule="auto"/>
      </w:pPr>
      <w:rPr>
        <w:b/>
        <w:bCs/>
      </w:rPr>
      <w:tblPr/>
      <w:tcPr>
        <w:tcBorders>
          <w:top w:val="double" w:sz="6" w:space="0" w:color="716B5F" w:themeColor="accent5"/>
          <w:left w:val="single" w:sz="8" w:space="0" w:color="716B5F" w:themeColor="accent5"/>
          <w:bottom w:val="single" w:sz="8" w:space="0" w:color="716B5F" w:themeColor="accent5"/>
          <w:right w:val="single" w:sz="8" w:space="0" w:color="716B5F" w:themeColor="accent5"/>
        </w:tcBorders>
      </w:tcPr>
    </w:tblStylePr>
    <w:tblStylePr w:type="firstCol">
      <w:rPr>
        <w:b/>
        <w:bCs/>
      </w:rPr>
    </w:tblStylePr>
    <w:tblStylePr w:type="lastCol">
      <w:rPr>
        <w:b/>
        <w:bCs/>
      </w:rPr>
    </w:tblStylePr>
    <w:tblStylePr w:type="band1Vert">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tcPr>
    </w:tblStylePr>
    <w:tblStylePr w:type="band1Horz">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tcPr>
    </w:tblStylePr>
  </w:style>
  <w:style w:type="table" w:styleId="Ljuslista-dekorfrg6">
    <w:name w:val="Light List Accent 6"/>
    <w:basedOn w:val="Normaltabell"/>
    <w:uiPriority w:val="61"/>
    <w:semiHidden/>
    <w:unhideWhenUsed/>
    <w:rsid w:val="00573DFD"/>
    <w:pPr>
      <w:spacing w:after="0" w:line="240" w:lineRule="auto"/>
    </w:p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tblBorders>
    </w:tblPr>
    <w:tblStylePr w:type="firstRow">
      <w:pPr>
        <w:spacing w:before="0" w:after="0" w:line="240" w:lineRule="auto"/>
      </w:pPr>
      <w:rPr>
        <w:b/>
        <w:bCs/>
        <w:color w:val="FFFFFF" w:themeColor="background1"/>
      </w:rPr>
      <w:tblPr/>
      <w:tcPr>
        <w:shd w:val="clear" w:color="auto" w:fill="E0E7EE" w:themeFill="accent6"/>
      </w:tcPr>
    </w:tblStylePr>
    <w:tblStylePr w:type="lastRow">
      <w:pPr>
        <w:spacing w:before="0" w:after="0" w:line="240" w:lineRule="auto"/>
      </w:pPr>
      <w:rPr>
        <w:b/>
        <w:bCs/>
      </w:rPr>
      <w:tblPr/>
      <w:tcPr>
        <w:tcBorders>
          <w:top w:val="double" w:sz="6" w:space="0" w:color="E0E7EE" w:themeColor="accent6"/>
          <w:left w:val="single" w:sz="8" w:space="0" w:color="E0E7EE" w:themeColor="accent6"/>
          <w:bottom w:val="single" w:sz="8" w:space="0" w:color="E0E7EE" w:themeColor="accent6"/>
          <w:right w:val="single" w:sz="8" w:space="0" w:color="E0E7EE" w:themeColor="accent6"/>
        </w:tcBorders>
      </w:tcPr>
    </w:tblStylePr>
    <w:tblStylePr w:type="firstCol">
      <w:rPr>
        <w:b/>
        <w:bCs/>
      </w:rPr>
    </w:tblStylePr>
    <w:tblStylePr w:type="lastCol">
      <w:rPr>
        <w:b/>
        <w:bCs/>
      </w:rPr>
    </w:tblStylePr>
    <w:tblStylePr w:type="band1Vert">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tcPr>
    </w:tblStylePr>
    <w:tblStylePr w:type="band1Horz">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tcPr>
    </w:tblStylePr>
  </w:style>
  <w:style w:type="table" w:styleId="Ljusskuggning">
    <w:name w:val="Light Shading"/>
    <w:basedOn w:val="Normaltabell"/>
    <w:uiPriority w:val="60"/>
    <w:semiHidden/>
    <w:unhideWhenUsed/>
    <w:rsid w:val="00573DF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jusskuggning-dekorfrg1">
    <w:name w:val="Light Shading Accent 1"/>
    <w:basedOn w:val="Normaltabell"/>
    <w:uiPriority w:val="60"/>
    <w:semiHidden/>
    <w:unhideWhenUsed/>
    <w:rsid w:val="00573DFD"/>
    <w:pPr>
      <w:spacing w:after="0" w:line="240" w:lineRule="auto"/>
    </w:pPr>
    <w:rPr>
      <w:color w:val="13233B" w:themeColor="accent1" w:themeShade="BF"/>
    </w:rPr>
    <w:tblPr>
      <w:tblStyleRowBandSize w:val="1"/>
      <w:tblStyleColBandSize w:val="1"/>
      <w:tblBorders>
        <w:top w:val="single" w:sz="8" w:space="0" w:color="1A3050" w:themeColor="accent1"/>
        <w:bottom w:val="single" w:sz="8" w:space="0" w:color="1A3050" w:themeColor="accent1"/>
      </w:tblBorders>
    </w:tblPr>
    <w:tblStylePr w:type="firstRow">
      <w:pPr>
        <w:spacing w:before="0" w:after="0" w:line="240" w:lineRule="auto"/>
      </w:pPr>
      <w:rPr>
        <w:b/>
        <w:bCs/>
      </w:rPr>
      <w:tblPr/>
      <w:tcPr>
        <w:tcBorders>
          <w:top w:val="single" w:sz="8" w:space="0" w:color="1A3050" w:themeColor="accent1"/>
          <w:left w:val="nil"/>
          <w:bottom w:val="single" w:sz="8" w:space="0" w:color="1A3050" w:themeColor="accent1"/>
          <w:right w:val="nil"/>
          <w:insideH w:val="nil"/>
          <w:insideV w:val="nil"/>
        </w:tcBorders>
      </w:tcPr>
    </w:tblStylePr>
    <w:tblStylePr w:type="lastRow">
      <w:pPr>
        <w:spacing w:before="0" w:after="0" w:line="240" w:lineRule="auto"/>
      </w:pPr>
      <w:rPr>
        <w:b/>
        <w:bCs/>
      </w:rPr>
      <w:tblPr/>
      <w:tcPr>
        <w:tcBorders>
          <w:top w:val="single" w:sz="8" w:space="0" w:color="1A3050" w:themeColor="accent1"/>
          <w:left w:val="nil"/>
          <w:bottom w:val="single" w:sz="8" w:space="0" w:color="1A305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C8E6" w:themeFill="accent1" w:themeFillTint="3F"/>
      </w:tcPr>
    </w:tblStylePr>
    <w:tblStylePr w:type="band1Horz">
      <w:tblPr/>
      <w:tcPr>
        <w:tcBorders>
          <w:left w:val="nil"/>
          <w:right w:val="nil"/>
          <w:insideH w:val="nil"/>
          <w:insideV w:val="nil"/>
        </w:tcBorders>
        <w:shd w:val="clear" w:color="auto" w:fill="B3C8E6" w:themeFill="accent1" w:themeFillTint="3F"/>
      </w:tcPr>
    </w:tblStylePr>
  </w:style>
  <w:style w:type="table" w:styleId="Ljusskuggning-dekorfrg2">
    <w:name w:val="Light Shading Accent 2"/>
    <w:basedOn w:val="Normaltabell"/>
    <w:uiPriority w:val="60"/>
    <w:semiHidden/>
    <w:unhideWhenUsed/>
    <w:rsid w:val="00573DFD"/>
    <w:pPr>
      <w:spacing w:after="0" w:line="240" w:lineRule="auto"/>
    </w:pPr>
    <w:rPr>
      <w:color w:val="ACA79C" w:themeColor="accent2" w:themeShade="BF"/>
    </w:rPr>
    <w:tblPr>
      <w:tblStyleRowBandSize w:val="1"/>
      <w:tblStyleColBandSize w:val="1"/>
      <w:tblBorders>
        <w:top w:val="single" w:sz="8" w:space="0" w:color="DFDDD9" w:themeColor="accent2"/>
        <w:bottom w:val="single" w:sz="8" w:space="0" w:color="DFDDD9" w:themeColor="accent2"/>
      </w:tblBorders>
    </w:tblPr>
    <w:tblStylePr w:type="firstRow">
      <w:pPr>
        <w:spacing w:before="0" w:after="0" w:line="240" w:lineRule="auto"/>
      </w:pPr>
      <w:rPr>
        <w:b/>
        <w:bCs/>
      </w:rPr>
      <w:tblPr/>
      <w:tcPr>
        <w:tcBorders>
          <w:top w:val="single" w:sz="8" w:space="0" w:color="DFDDD9" w:themeColor="accent2"/>
          <w:left w:val="nil"/>
          <w:bottom w:val="single" w:sz="8" w:space="0" w:color="DFDDD9" w:themeColor="accent2"/>
          <w:right w:val="nil"/>
          <w:insideH w:val="nil"/>
          <w:insideV w:val="nil"/>
        </w:tcBorders>
      </w:tcPr>
    </w:tblStylePr>
    <w:tblStylePr w:type="lastRow">
      <w:pPr>
        <w:spacing w:before="0" w:after="0" w:line="240" w:lineRule="auto"/>
      </w:pPr>
      <w:rPr>
        <w:b/>
        <w:bCs/>
      </w:rPr>
      <w:tblPr/>
      <w:tcPr>
        <w:tcBorders>
          <w:top w:val="single" w:sz="8" w:space="0" w:color="DFDDD9" w:themeColor="accent2"/>
          <w:left w:val="nil"/>
          <w:bottom w:val="single" w:sz="8" w:space="0" w:color="DFDDD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6F5" w:themeFill="accent2" w:themeFillTint="3F"/>
      </w:tcPr>
    </w:tblStylePr>
    <w:tblStylePr w:type="band1Horz">
      <w:tblPr/>
      <w:tcPr>
        <w:tcBorders>
          <w:left w:val="nil"/>
          <w:right w:val="nil"/>
          <w:insideH w:val="nil"/>
          <w:insideV w:val="nil"/>
        </w:tcBorders>
        <w:shd w:val="clear" w:color="auto" w:fill="F7F6F5" w:themeFill="accent2" w:themeFillTint="3F"/>
      </w:tcPr>
    </w:tblStylePr>
  </w:style>
  <w:style w:type="table" w:styleId="Ljusskuggning-dekorfrg3">
    <w:name w:val="Light Shading Accent 3"/>
    <w:basedOn w:val="Normaltabell"/>
    <w:uiPriority w:val="60"/>
    <w:semiHidden/>
    <w:unhideWhenUsed/>
    <w:rsid w:val="00573DFD"/>
    <w:pPr>
      <w:spacing w:after="0" w:line="240" w:lineRule="auto"/>
    </w:pPr>
    <w:rPr>
      <w:color w:val="345472" w:themeColor="accent3" w:themeShade="BF"/>
    </w:rPr>
    <w:tblPr>
      <w:tblStyleRowBandSize w:val="1"/>
      <w:tblStyleColBandSize w:val="1"/>
      <w:tblBorders>
        <w:top w:val="single" w:sz="8" w:space="0" w:color="467199" w:themeColor="accent3"/>
        <w:bottom w:val="single" w:sz="8" w:space="0" w:color="467199" w:themeColor="accent3"/>
      </w:tblBorders>
    </w:tblPr>
    <w:tblStylePr w:type="firstRow">
      <w:pPr>
        <w:spacing w:before="0" w:after="0" w:line="240" w:lineRule="auto"/>
      </w:pPr>
      <w:rPr>
        <w:b/>
        <w:bCs/>
      </w:rPr>
      <w:tblPr/>
      <w:tcPr>
        <w:tcBorders>
          <w:top w:val="single" w:sz="8" w:space="0" w:color="467199" w:themeColor="accent3"/>
          <w:left w:val="nil"/>
          <w:bottom w:val="single" w:sz="8" w:space="0" w:color="467199" w:themeColor="accent3"/>
          <w:right w:val="nil"/>
          <w:insideH w:val="nil"/>
          <w:insideV w:val="nil"/>
        </w:tcBorders>
      </w:tcPr>
    </w:tblStylePr>
    <w:tblStylePr w:type="lastRow">
      <w:pPr>
        <w:spacing w:before="0" w:after="0" w:line="240" w:lineRule="auto"/>
      </w:pPr>
      <w:rPr>
        <w:b/>
        <w:bCs/>
      </w:rPr>
      <w:tblPr/>
      <w:tcPr>
        <w:tcBorders>
          <w:top w:val="single" w:sz="8" w:space="0" w:color="467199" w:themeColor="accent3"/>
          <w:left w:val="nil"/>
          <w:bottom w:val="single" w:sz="8" w:space="0" w:color="46719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BE8" w:themeFill="accent3" w:themeFillTint="3F"/>
      </w:tcPr>
    </w:tblStylePr>
    <w:tblStylePr w:type="band1Horz">
      <w:tblPr/>
      <w:tcPr>
        <w:tcBorders>
          <w:left w:val="nil"/>
          <w:right w:val="nil"/>
          <w:insideH w:val="nil"/>
          <w:insideV w:val="nil"/>
        </w:tcBorders>
        <w:shd w:val="clear" w:color="auto" w:fill="CEDBE8" w:themeFill="accent3" w:themeFillTint="3F"/>
      </w:tcPr>
    </w:tblStylePr>
  </w:style>
  <w:style w:type="table" w:styleId="Ljusskuggning-dekorfrg4">
    <w:name w:val="Light Shading Accent 4"/>
    <w:basedOn w:val="Normaltabell"/>
    <w:uiPriority w:val="60"/>
    <w:semiHidden/>
    <w:unhideWhenUsed/>
    <w:rsid w:val="00573DFD"/>
    <w:pPr>
      <w:spacing w:after="0" w:line="240" w:lineRule="auto"/>
    </w:pPr>
    <w:rPr>
      <w:color w:val="6689A8" w:themeColor="accent4" w:themeShade="BF"/>
    </w:rPr>
    <w:tblPr>
      <w:tblStyleRowBandSize w:val="1"/>
      <w:tblStyleColBandSize w:val="1"/>
      <w:tblBorders>
        <w:top w:val="single" w:sz="8" w:space="0" w:color="A0B6C9" w:themeColor="accent4"/>
        <w:bottom w:val="single" w:sz="8" w:space="0" w:color="A0B6C9" w:themeColor="accent4"/>
      </w:tblBorders>
    </w:tblPr>
    <w:tblStylePr w:type="firstRow">
      <w:pPr>
        <w:spacing w:before="0" w:after="0" w:line="240" w:lineRule="auto"/>
      </w:pPr>
      <w:rPr>
        <w:b/>
        <w:bCs/>
      </w:rPr>
      <w:tblPr/>
      <w:tcPr>
        <w:tcBorders>
          <w:top w:val="single" w:sz="8" w:space="0" w:color="A0B6C9" w:themeColor="accent4"/>
          <w:left w:val="nil"/>
          <w:bottom w:val="single" w:sz="8" w:space="0" w:color="A0B6C9" w:themeColor="accent4"/>
          <w:right w:val="nil"/>
          <w:insideH w:val="nil"/>
          <w:insideV w:val="nil"/>
        </w:tcBorders>
      </w:tcPr>
    </w:tblStylePr>
    <w:tblStylePr w:type="lastRow">
      <w:pPr>
        <w:spacing w:before="0" w:after="0" w:line="240" w:lineRule="auto"/>
      </w:pPr>
      <w:rPr>
        <w:b/>
        <w:bCs/>
      </w:rPr>
      <w:tblPr/>
      <w:tcPr>
        <w:tcBorders>
          <w:top w:val="single" w:sz="8" w:space="0" w:color="A0B6C9" w:themeColor="accent4"/>
          <w:left w:val="nil"/>
          <w:bottom w:val="single" w:sz="8" w:space="0" w:color="A0B6C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CF1" w:themeFill="accent4" w:themeFillTint="3F"/>
      </w:tcPr>
    </w:tblStylePr>
    <w:tblStylePr w:type="band1Horz">
      <w:tblPr/>
      <w:tcPr>
        <w:tcBorders>
          <w:left w:val="nil"/>
          <w:right w:val="nil"/>
          <w:insideH w:val="nil"/>
          <w:insideV w:val="nil"/>
        </w:tcBorders>
        <w:shd w:val="clear" w:color="auto" w:fill="E7ECF1" w:themeFill="accent4" w:themeFillTint="3F"/>
      </w:tcPr>
    </w:tblStylePr>
  </w:style>
  <w:style w:type="table" w:styleId="Ljusskuggning-dekorfrg5">
    <w:name w:val="Light Shading Accent 5"/>
    <w:basedOn w:val="Normaltabell"/>
    <w:uiPriority w:val="60"/>
    <w:semiHidden/>
    <w:unhideWhenUsed/>
    <w:rsid w:val="00573DFD"/>
    <w:pPr>
      <w:spacing w:after="0" w:line="240" w:lineRule="auto"/>
    </w:pPr>
    <w:rPr>
      <w:color w:val="545047" w:themeColor="accent5" w:themeShade="BF"/>
    </w:rPr>
    <w:tblPr>
      <w:tblStyleRowBandSize w:val="1"/>
      <w:tblStyleColBandSize w:val="1"/>
      <w:tblBorders>
        <w:top w:val="single" w:sz="8" w:space="0" w:color="716B5F" w:themeColor="accent5"/>
        <w:bottom w:val="single" w:sz="8" w:space="0" w:color="716B5F" w:themeColor="accent5"/>
      </w:tblBorders>
    </w:tblPr>
    <w:tblStylePr w:type="firstRow">
      <w:pPr>
        <w:spacing w:before="0" w:after="0" w:line="240" w:lineRule="auto"/>
      </w:pPr>
      <w:rPr>
        <w:b/>
        <w:bCs/>
      </w:rPr>
      <w:tblPr/>
      <w:tcPr>
        <w:tcBorders>
          <w:top w:val="single" w:sz="8" w:space="0" w:color="716B5F" w:themeColor="accent5"/>
          <w:left w:val="nil"/>
          <w:bottom w:val="single" w:sz="8" w:space="0" w:color="716B5F" w:themeColor="accent5"/>
          <w:right w:val="nil"/>
          <w:insideH w:val="nil"/>
          <w:insideV w:val="nil"/>
        </w:tcBorders>
      </w:tcPr>
    </w:tblStylePr>
    <w:tblStylePr w:type="lastRow">
      <w:pPr>
        <w:spacing w:before="0" w:after="0" w:line="240" w:lineRule="auto"/>
      </w:pPr>
      <w:rPr>
        <w:b/>
        <w:bCs/>
      </w:rPr>
      <w:tblPr/>
      <w:tcPr>
        <w:tcBorders>
          <w:top w:val="single" w:sz="8" w:space="0" w:color="716B5F" w:themeColor="accent5"/>
          <w:left w:val="nil"/>
          <w:bottom w:val="single" w:sz="8" w:space="0" w:color="716B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AD6" w:themeFill="accent5" w:themeFillTint="3F"/>
      </w:tcPr>
    </w:tblStylePr>
    <w:tblStylePr w:type="band1Horz">
      <w:tblPr/>
      <w:tcPr>
        <w:tcBorders>
          <w:left w:val="nil"/>
          <w:right w:val="nil"/>
          <w:insideH w:val="nil"/>
          <w:insideV w:val="nil"/>
        </w:tcBorders>
        <w:shd w:val="clear" w:color="auto" w:fill="DDDAD6" w:themeFill="accent5" w:themeFillTint="3F"/>
      </w:tcPr>
    </w:tblStylePr>
  </w:style>
  <w:style w:type="table" w:styleId="Ljusskuggning-dekorfrg6">
    <w:name w:val="Light Shading Accent 6"/>
    <w:basedOn w:val="Normaltabell"/>
    <w:uiPriority w:val="60"/>
    <w:semiHidden/>
    <w:unhideWhenUsed/>
    <w:rsid w:val="00573DFD"/>
    <w:pPr>
      <w:spacing w:after="0" w:line="240" w:lineRule="auto"/>
    </w:pPr>
    <w:rPr>
      <w:color w:val="95ACC5" w:themeColor="accent6" w:themeShade="BF"/>
    </w:rPr>
    <w:tblPr>
      <w:tblStyleRowBandSize w:val="1"/>
      <w:tblStyleColBandSize w:val="1"/>
      <w:tblBorders>
        <w:top w:val="single" w:sz="8" w:space="0" w:color="E0E7EE" w:themeColor="accent6"/>
        <w:bottom w:val="single" w:sz="8" w:space="0" w:color="E0E7EE" w:themeColor="accent6"/>
      </w:tblBorders>
    </w:tblPr>
    <w:tblStylePr w:type="firstRow">
      <w:pPr>
        <w:spacing w:before="0" w:after="0" w:line="240" w:lineRule="auto"/>
      </w:pPr>
      <w:rPr>
        <w:b/>
        <w:bCs/>
      </w:rPr>
      <w:tblPr/>
      <w:tcPr>
        <w:tcBorders>
          <w:top w:val="single" w:sz="8" w:space="0" w:color="E0E7EE" w:themeColor="accent6"/>
          <w:left w:val="nil"/>
          <w:bottom w:val="single" w:sz="8" w:space="0" w:color="E0E7EE" w:themeColor="accent6"/>
          <w:right w:val="nil"/>
          <w:insideH w:val="nil"/>
          <w:insideV w:val="nil"/>
        </w:tcBorders>
      </w:tcPr>
    </w:tblStylePr>
    <w:tblStylePr w:type="lastRow">
      <w:pPr>
        <w:spacing w:before="0" w:after="0" w:line="240" w:lineRule="auto"/>
      </w:pPr>
      <w:rPr>
        <w:b/>
        <w:bCs/>
      </w:rPr>
      <w:tblPr/>
      <w:tcPr>
        <w:tcBorders>
          <w:top w:val="single" w:sz="8" w:space="0" w:color="E0E7EE" w:themeColor="accent6"/>
          <w:left w:val="nil"/>
          <w:bottom w:val="single" w:sz="8" w:space="0" w:color="E0E7E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8FA" w:themeFill="accent6" w:themeFillTint="3F"/>
      </w:tcPr>
    </w:tblStylePr>
    <w:tblStylePr w:type="band1Horz">
      <w:tblPr/>
      <w:tcPr>
        <w:tcBorders>
          <w:left w:val="nil"/>
          <w:right w:val="nil"/>
          <w:insideH w:val="nil"/>
          <w:insideV w:val="nil"/>
        </w:tcBorders>
        <w:shd w:val="clear" w:color="auto" w:fill="F7F8FA" w:themeFill="accent6" w:themeFillTint="3F"/>
      </w:tcPr>
    </w:tblStylePr>
  </w:style>
  <w:style w:type="table" w:styleId="Ljustrutnt">
    <w:name w:val="Light Grid"/>
    <w:basedOn w:val="Normaltabell"/>
    <w:uiPriority w:val="62"/>
    <w:semiHidden/>
    <w:unhideWhenUsed/>
    <w:rsid w:val="00573DF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justrutnt-dekorfrg1">
    <w:name w:val="Light Grid Accent 1"/>
    <w:basedOn w:val="Normaltabell"/>
    <w:uiPriority w:val="62"/>
    <w:semiHidden/>
    <w:unhideWhenUsed/>
    <w:rsid w:val="00573DFD"/>
    <w:pPr>
      <w:spacing w:after="0" w:line="240" w:lineRule="auto"/>
    </w:p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insideH w:val="single" w:sz="8" w:space="0" w:color="1A3050" w:themeColor="accent1"/>
        <w:insideV w:val="single" w:sz="8" w:space="0" w:color="1A305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A3050" w:themeColor="accent1"/>
          <w:left w:val="single" w:sz="8" w:space="0" w:color="1A3050" w:themeColor="accent1"/>
          <w:bottom w:val="single" w:sz="18" w:space="0" w:color="1A3050" w:themeColor="accent1"/>
          <w:right w:val="single" w:sz="8" w:space="0" w:color="1A3050" w:themeColor="accent1"/>
          <w:insideH w:val="nil"/>
          <w:insideV w:val="single" w:sz="8" w:space="0" w:color="1A305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A3050" w:themeColor="accent1"/>
          <w:left w:val="single" w:sz="8" w:space="0" w:color="1A3050" w:themeColor="accent1"/>
          <w:bottom w:val="single" w:sz="8" w:space="0" w:color="1A3050" w:themeColor="accent1"/>
          <w:right w:val="single" w:sz="8" w:space="0" w:color="1A3050" w:themeColor="accent1"/>
          <w:insideH w:val="nil"/>
          <w:insideV w:val="single" w:sz="8" w:space="0" w:color="1A305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tcPr>
    </w:tblStylePr>
    <w:tblStylePr w:type="band1Vert">
      <w:tblPr/>
      <w:tcPr>
        <w:tcBorders>
          <w:top w:val="single" w:sz="8" w:space="0" w:color="1A3050" w:themeColor="accent1"/>
          <w:left w:val="single" w:sz="8" w:space="0" w:color="1A3050" w:themeColor="accent1"/>
          <w:bottom w:val="single" w:sz="8" w:space="0" w:color="1A3050" w:themeColor="accent1"/>
          <w:right w:val="single" w:sz="8" w:space="0" w:color="1A3050" w:themeColor="accent1"/>
        </w:tcBorders>
        <w:shd w:val="clear" w:color="auto" w:fill="B3C8E6" w:themeFill="accent1" w:themeFillTint="3F"/>
      </w:tcPr>
    </w:tblStylePr>
    <w:tblStylePr w:type="band1Horz">
      <w:tblPr/>
      <w:tcPr>
        <w:tcBorders>
          <w:top w:val="single" w:sz="8" w:space="0" w:color="1A3050" w:themeColor="accent1"/>
          <w:left w:val="single" w:sz="8" w:space="0" w:color="1A3050" w:themeColor="accent1"/>
          <w:bottom w:val="single" w:sz="8" w:space="0" w:color="1A3050" w:themeColor="accent1"/>
          <w:right w:val="single" w:sz="8" w:space="0" w:color="1A3050" w:themeColor="accent1"/>
          <w:insideV w:val="single" w:sz="8" w:space="0" w:color="1A3050" w:themeColor="accent1"/>
        </w:tcBorders>
        <w:shd w:val="clear" w:color="auto" w:fill="B3C8E6" w:themeFill="accent1" w:themeFillTint="3F"/>
      </w:tcPr>
    </w:tblStylePr>
    <w:tblStylePr w:type="band2Horz">
      <w:tblPr/>
      <w:tcPr>
        <w:tcBorders>
          <w:top w:val="single" w:sz="8" w:space="0" w:color="1A3050" w:themeColor="accent1"/>
          <w:left w:val="single" w:sz="8" w:space="0" w:color="1A3050" w:themeColor="accent1"/>
          <w:bottom w:val="single" w:sz="8" w:space="0" w:color="1A3050" w:themeColor="accent1"/>
          <w:right w:val="single" w:sz="8" w:space="0" w:color="1A3050" w:themeColor="accent1"/>
          <w:insideV w:val="single" w:sz="8" w:space="0" w:color="1A3050" w:themeColor="accent1"/>
        </w:tcBorders>
      </w:tcPr>
    </w:tblStylePr>
  </w:style>
  <w:style w:type="table" w:styleId="Ljustrutnt-dekorfrg2">
    <w:name w:val="Light Grid Accent 2"/>
    <w:basedOn w:val="Normaltabell"/>
    <w:uiPriority w:val="62"/>
    <w:semiHidden/>
    <w:unhideWhenUsed/>
    <w:rsid w:val="00573DFD"/>
    <w:pPr>
      <w:spacing w:after="0" w:line="240" w:lineRule="auto"/>
    </w:p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insideH w:val="single" w:sz="8" w:space="0" w:color="DFDDD9" w:themeColor="accent2"/>
        <w:insideV w:val="single" w:sz="8" w:space="0" w:color="DFDDD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FDDD9" w:themeColor="accent2"/>
          <w:left w:val="single" w:sz="8" w:space="0" w:color="DFDDD9" w:themeColor="accent2"/>
          <w:bottom w:val="single" w:sz="18" w:space="0" w:color="DFDDD9" w:themeColor="accent2"/>
          <w:right w:val="single" w:sz="8" w:space="0" w:color="DFDDD9" w:themeColor="accent2"/>
          <w:insideH w:val="nil"/>
          <w:insideV w:val="single" w:sz="8" w:space="0" w:color="DFDDD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FDDD9" w:themeColor="accent2"/>
          <w:left w:val="single" w:sz="8" w:space="0" w:color="DFDDD9" w:themeColor="accent2"/>
          <w:bottom w:val="single" w:sz="8" w:space="0" w:color="DFDDD9" w:themeColor="accent2"/>
          <w:right w:val="single" w:sz="8" w:space="0" w:color="DFDDD9" w:themeColor="accent2"/>
          <w:insideH w:val="nil"/>
          <w:insideV w:val="single" w:sz="8" w:space="0" w:color="DFDDD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tcPr>
    </w:tblStylePr>
    <w:tblStylePr w:type="band1Vert">
      <w:tblPr/>
      <w:tcPr>
        <w:tcBorders>
          <w:top w:val="single" w:sz="8" w:space="0" w:color="DFDDD9" w:themeColor="accent2"/>
          <w:left w:val="single" w:sz="8" w:space="0" w:color="DFDDD9" w:themeColor="accent2"/>
          <w:bottom w:val="single" w:sz="8" w:space="0" w:color="DFDDD9" w:themeColor="accent2"/>
          <w:right w:val="single" w:sz="8" w:space="0" w:color="DFDDD9" w:themeColor="accent2"/>
        </w:tcBorders>
        <w:shd w:val="clear" w:color="auto" w:fill="F7F6F5" w:themeFill="accent2" w:themeFillTint="3F"/>
      </w:tcPr>
    </w:tblStylePr>
    <w:tblStylePr w:type="band1Horz">
      <w:tblPr/>
      <w:tcPr>
        <w:tcBorders>
          <w:top w:val="single" w:sz="8" w:space="0" w:color="DFDDD9" w:themeColor="accent2"/>
          <w:left w:val="single" w:sz="8" w:space="0" w:color="DFDDD9" w:themeColor="accent2"/>
          <w:bottom w:val="single" w:sz="8" w:space="0" w:color="DFDDD9" w:themeColor="accent2"/>
          <w:right w:val="single" w:sz="8" w:space="0" w:color="DFDDD9" w:themeColor="accent2"/>
          <w:insideV w:val="single" w:sz="8" w:space="0" w:color="DFDDD9" w:themeColor="accent2"/>
        </w:tcBorders>
        <w:shd w:val="clear" w:color="auto" w:fill="F7F6F5" w:themeFill="accent2" w:themeFillTint="3F"/>
      </w:tcPr>
    </w:tblStylePr>
    <w:tblStylePr w:type="band2Horz">
      <w:tblPr/>
      <w:tcPr>
        <w:tcBorders>
          <w:top w:val="single" w:sz="8" w:space="0" w:color="DFDDD9" w:themeColor="accent2"/>
          <w:left w:val="single" w:sz="8" w:space="0" w:color="DFDDD9" w:themeColor="accent2"/>
          <w:bottom w:val="single" w:sz="8" w:space="0" w:color="DFDDD9" w:themeColor="accent2"/>
          <w:right w:val="single" w:sz="8" w:space="0" w:color="DFDDD9" w:themeColor="accent2"/>
          <w:insideV w:val="single" w:sz="8" w:space="0" w:color="DFDDD9" w:themeColor="accent2"/>
        </w:tcBorders>
      </w:tcPr>
    </w:tblStylePr>
  </w:style>
  <w:style w:type="table" w:styleId="Ljustrutnt-dekorfrg3">
    <w:name w:val="Light Grid Accent 3"/>
    <w:basedOn w:val="Normaltabell"/>
    <w:uiPriority w:val="62"/>
    <w:semiHidden/>
    <w:unhideWhenUsed/>
    <w:rsid w:val="00573DFD"/>
    <w:pPr>
      <w:spacing w:after="0" w:line="240" w:lineRule="auto"/>
    </w:p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insideH w:val="single" w:sz="8" w:space="0" w:color="467199" w:themeColor="accent3"/>
        <w:insideV w:val="single" w:sz="8" w:space="0" w:color="46719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67199" w:themeColor="accent3"/>
          <w:left w:val="single" w:sz="8" w:space="0" w:color="467199" w:themeColor="accent3"/>
          <w:bottom w:val="single" w:sz="18" w:space="0" w:color="467199" w:themeColor="accent3"/>
          <w:right w:val="single" w:sz="8" w:space="0" w:color="467199" w:themeColor="accent3"/>
          <w:insideH w:val="nil"/>
          <w:insideV w:val="single" w:sz="8" w:space="0" w:color="46719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67199" w:themeColor="accent3"/>
          <w:left w:val="single" w:sz="8" w:space="0" w:color="467199" w:themeColor="accent3"/>
          <w:bottom w:val="single" w:sz="8" w:space="0" w:color="467199" w:themeColor="accent3"/>
          <w:right w:val="single" w:sz="8" w:space="0" w:color="467199" w:themeColor="accent3"/>
          <w:insideH w:val="nil"/>
          <w:insideV w:val="single" w:sz="8" w:space="0" w:color="46719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tcPr>
    </w:tblStylePr>
    <w:tblStylePr w:type="band1Vert">
      <w:tblPr/>
      <w:tcPr>
        <w:tcBorders>
          <w:top w:val="single" w:sz="8" w:space="0" w:color="467199" w:themeColor="accent3"/>
          <w:left w:val="single" w:sz="8" w:space="0" w:color="467199" w:themeColor="accent3"/>
          <w:bottom w:val="single" w:sz="8" w:space="0" w:color="467199" w:themeColor="accent3"/>
          <w:right w:val="single" w:sz="8" w:space="0" w:color="467199" w:themeColor="accent3"/>
        </w:tcBorders>
        <w:shd w:val="clear" w:color="auto" w:fill="CEDBE8" w:themeFill="accent3" w:themeFillTint="3F"/>
      </w:tcPr>
    </w:tblStylePr>
    <w:tblStylePr w:type="band1Horz">
      <w:tblPr/>
      <w:tcPr>
        <w:tcBorders>
          <w:top w:val="single" w:sz="8" w:space="0" w:color="467199" w:themeColor="accent3"/>
          <w:left w:val="single" w:sz="8" w:space="0" w:color="467199" w:themeColor="accent3"/>
          <w:bottom w:val="single" w:sz="8" w:space="0" w:color="467199" w:themeColor="accent3"/>
          <w:right w:val="single" w:sz="8" w:space="0" w:color="467199" w:themeColor="accent3"/>
          <w:insideV w:val="single" w:sz="8" w:space="0" w:color="467199" w:themeColor="accent3"/>
        </w:tcBorders>
        <w:shd w:val="clear" w:color="auto" w:fill="CEDBE8" w:themeFill="accent3" w:themeFillTint="3F"/>
      </w:tcPr>
    </w:tblStylePr>
    <w:tblStylePr w:type="band2Horz">
      <w:tblPr/>
      <w:tcPr>
        <w:tcBorders>
          <w:top w:val="single" w:sz="8" w:space="0" w:color="467199" w:themeColor="accent3"/>
          <w:left w:val="single" w:sz="8" w:space="0" w:color="467199" w:themeColor="accent3"/>
          <w:bottom w:val="single" w:sz="8" w:space="0" w:color="467199" w:themeColor="accent3"/>
          <w:right w:val="single" w:sz="8" w:space="0" w:color="467199" w:themeColor="accent3"/>
          <w:insideV w:val="single" w:sz="8" w:space="0" w:color="467199" w:themeColor="accent3"/>
        </w:tcBorders>
      </w:tcPr>
    </w:tblStylePr>
  </w:style>
  <w:style w:type="table" w:styleId="Ljustrutnt-dekorfrg4">
    <w:name w:val="Light Grid Accent 4"/>
    <w:basedOn w:val="Normaltabell"/>
    <w:uiPriority w:val="62"/>
    <w:semiHidden/>
    <w:unhideWhenUsed/>
    <w:rsid w:val="00573DFD"/>
    <w:pPr>
      <w:spacing w:after="0" w:line="240" w:lineRule="auto"/>
    </w:p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insideH w:val="single" w:sz="8" w:space="0" w:color="A0B6C9" w:themeColor="accent4"/>
        <w:insideV w:val="single" w:sz="8" w:space="0" w:color="A0B6C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B6C9" w:themeColor="accent4"/>
          <w:left w:val="single" w:sz="8" w:space="0" w:color="A0B6C9" w:themeColor="accent4"/>
          <w:bottom w:val="single" w:sz="18" w:space="0" w:color="A0B6C9" w:themeColor="accent4"/>
          <w:right w:val="single" w:sz="8" w:space="0" w:color="A0B6C9" w:themeColor="accent4"/>
          <w:insideH w:val="nil"/>
          <w:insideV w:val="single" w:sz="8" w:space="0" w:color="A0B6C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B6C9" w:themeColor="accent4"/>
          <w:left w:val="single" w:sz="8" w:space="0" w:color="A0B6C9" w:themeColor="accent4"/>
          <w:bottom w:val="single" w:sz="8" w:space="0" w:color="A0B6C9" w:themeColor="accent4"/>
          <w:right w:val="single" w:sz="8" w:space="0" w:color="A0B6C9" w:themeColor="accent4"/>
          <w:insideH w:val="nil"/>
          <w:insideV w:val="single" w:sz="8" w:space="0" w:color="A0B6C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tcPr>
    </w:tblStylePr>
    <w:tblStylePr w:type="band1Vert">
      <w:tblPr/>
      <w:tcPr>
        <w:tcBorders>
          <w:top w:val="single" w:sz="8" w:space="0" w:color="A0B6C9" w:themeColor="accent4"/>
          <w:left w:val="single" w:sz="8" w:space="0" w:color="A0B6C9" w:themeColor="accent4"/>
          <w:bottom w:val="single" w:sz="8" w:space="0" w:color="A0B6C9" w:themeColor="accent4"/>
          <w:right w:val="single" w:sz="8" w:space="0" w:color="A0B6C9" w:themeColor="accent4"/>
        </w:tcBorders>
        <w:shd w:val="clear" w:color="auto" w:fill="E7ECF1" w:themeFill="accent4" w:themeFillTint="3F"/>
      </w:tcPr>
    </w:tblStylePr>
    <w:tblStylePr w:type="band1Horz">
      <w:tblPr/>
      <w:tcPr>
        <w:tcBorders>
          <w:top w:val="single" w:sz="8" w:space="0" w:color="A0B6C9" w:themeColor="accent4"/>
          <w:left w:val="single" w:sz="8" w:space="0" w:color="A0B6C9" w:themeColor="accent4"/>
          <w:bottom w:val="single" w:sz="8" w:space="0" w:color="A0B6C9" w:themeColor="accent4"/>
          <w:right w:val="single" w:sz="8" w:space="0" w:color="A0B6C9" w:themeColor="accent4"/>
          <w:insideV w:val="single" w:sz="8" w:space="0" w:color="A0B6C9" w:themeColor="accent4"/>
        </w:tcBorders>
        <w:shd w:val="clear" w:color="auto" w:fill="E7ECF1" w:themeFill="accent4" w:themeFillTint="3F"/>
      </w:tcPr>
    </w:tblStylePr>
    <w:tblStylePr w:type="band2Horz">
      <w:tblPr/>
      <w:tcPr>
        <w:tcBorders>
          <w:top w:val="single" w:sz="8" w:space="0" w:color="A0B6C9" w:themeColor="accent4"/>
          <w:left w:val="single" w:sz="8" w:space="0" w:color="A0B6C9" w:themeColor="accent4"/>
          <w:bottom w:val="single" w:sz="8" w:space="0" w:color="A0B6C9" w:themeColor="accent4"/>
          <w:right w:val="single" w:sz="8" w:space="0" w:color="A0B6C9" w:themeColor="accent4"/>
          <w:insideV w:val="single" w:sz="8" w:space="0" w:color="A0B6C9" w:themeColor="accent4"/>
        </w:tcBorders>
      </w:tcPr>
    </w:tblStylePr>
  </w:style>
  <w:style w:type="table" w:styleId="Ljustrutnt-dekorfrg5">
    <w:name w:val="Light Grid Accent 5"/>
    <w:basedOn w:val="Normaltabell"/>
    <w:uiPriority w:val="62"/>
    <w:semiHidden/>
    <w:unhideWhenUsed/>
    <w:rsid w:val="00573DFD"/>
    <w:pPr>
      <w:spacing w:after="0" w:line="240" w:lineRule="auto"/>
    </w:p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insideH w:val="single" w:sz="8" w:space="0" w:color="716B5F" w:themeColor="accent5"/>
        <w:insideV w:val="single" w:sz="8" w:space="0" w:color="716B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16B5F" w:themeColor="accent5"/>
          <w:left w:val="single" w:sz="8" w:space="0" w:color="716B5F" w:themeColor="accent5"/>
          <w:bottom w:val="single" w:sz="18" w:space="0" w:color="716B5F" w:themeColor="accent5"/>
          <w:right w:val="single" w:sz="8" w:space="0" w:color="716B5F" w:themeColor="accent5"/>
          <w:insideH w:val="nil"/>
          <w:insideV w:val="single" w:sz="8" w:space="0" w:color="716B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16B5F" w:themeColor="accent5"/>
          <w:left w:val="single" w:sz="8" w:space="0" w:color="716B5F" w:themeColor="accent5"/>
          <w:bottom w:val="single" w:sz="8" w:space="0" w:color="716B5F" w:themeColor="accent5"/>
          <w:right w:val="single" w:sz="8" w:space="0" w:color="716B5F" w:themeColor="accent5"/>
          <w:insideH w:val="nil"/>
          <w:insideV w:val="single" w:sz="8" w:space="0" w:color="716B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tcPr>
    </w:tblStylePr>
    <w:tblStylePr w:type="band1Vert">
      <w:tblPr/>
      <w:tcPr>
        <w:tcBorders>
          <w:top w:val="single" w:sz="8" w:space="0" w:color="716B5F" w:themeColor="accent5"/>
          <w:left w:val="single" w:sz="8" w:space="0" w:color="716B5F" w:themeColor="accent5"/>
          <w:bottom w:val="single" w:sz="8" w:space="0" w:color="716B5F" w:themeColor="accent5"/>
          <w:right w:val="single" w:sz="8" w:space="0" w:color="716B5F" w:themeColor="accent5"/>
        </w:tcBorders>
        <w:shd w:val="clear" w:color="auto" w:fill="DDDAD6" w:themeFill="accent5" w:themeFillTint="3F"/>
      </w:tcPr>
    </w:tblStylePr>
    <w:tblStylePr w:type="band1Horz">
      <w:tblPr/>
      <w:tcPr>
        <w:tcBorders>
          <w:top w:val="single" w:sz="8" w:space="0" w:color="716B5F" w:themeColor="accent5"/>
          <w:left w:val="single" w:sz="8" w:space="0" w:color="716B5F" w:themeColor="accent5"/>
          <w:bottom w:val="single" w:sz="8" w:space="0" w:color="716B5F" w:themeColor="accent5"/>
          <w:right w:val="single" w:sz="8" w:space="0" w:color="716B5F" w:themeColor="accent5"/>
          <w:insideV w:val="single" w:sz="8" w:space="0" w:color="716B5F" w:themeColor="accent5"/>
        </w:tcBorders>
        <w:shd w:val="clear" w:color="auto" w:fill="DDDAD6" w:themeFill="accent5" w:themeFillTint="3F"/>
      </w:tcPr>
    </w:tblStylePr>
    <w:tblStylePr w:type="band2Horz">
      <w:tblPr/>
      <w:tcPr>
        <w:tcBorders>
          <w:top w:val="single" w:sz="8" w:space="0" w:color="716B5F" w:themeColor="accent5"/>
          <w:left w:val="single" w:sz="8" w:space="0" w:color="716B5F" w:themeColor="accent5"/>
          <w:bottom w:val="single" w:sz="8" w:space="0" w:color="716B5F" w:themeColor="accent5"/>
          <w:right w:val="single" w:sz="8" w:space="0" w:color="716B5F" w:themeColor="accent5"/>
          <w:insideV w:val="single" w:sz="8" w:space="0" w:color="716B5F" w:themeColor="accent5"/>
        </w:tcBorders>
      </w:tcPr>
    </w:tblStylePr>
  </w:style>
  <w:style w:type="table" w:styleId="Ljustrutnt-dekorfrg6">
    <w:name w:val="Light Grid Accent 6"/>
    <w:basedOn w:val="Normaltabell"/>
    <w:uiPriority w:val="62"/>
    <w:semiHidden/>
    <w:unhideWhenUsed/>
    <w:rsid w:val="00573DFD"/>
    <w:pPr>
      <w:spacing w:after="0" w:line="240" w:lineRule="auto"/>
    </w:p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insideH w:val="single" w:sz="8" w:space="0" w:color="E0E7EE" w:themeColor="accent6"/>
        <w:insideV w:val="single" w:sz="8" w:space="0" w:color="E0E7E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7EE" w:themeColor="accent6"/>
          <w:left w:val="single" w:sz="8" w:space="0" w:color="E0E7EE" w:themeColor="accent6"/>
          <w:bottom w:val="single" w:sz="18" w:space="0" w:color="E0E7EE" w:themeColor="accent6"/>
          <w:right w:val="single" w:sz="8" w:space="0" w:color="E0E7EE" w:themeColor="accent6"/>
          <w:insideH w:val="nil"/>
          <w:insideV w:val="single" w:sz="8" w:space="0" w:color="E0E7E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7EE" w:themeColor="accent6"/>
          <w:left w:val="single" w:sz="8" w:space="0" w:color="E0E7EE" w:themeColor="accent6"/>
          <w:bottom w:val="single" w:sz="8" w:space="0" w:color="E0E7EE" w:themeColor="accent6"/>
          <w:right w:val="single" w:sz="8" w:space="0" w:color="E0E7EE" w:themeColor="accent6"/>
          <w:insideH w:val="nil"/>
          <w:insideV w:val="single" w:sz="8" w:space="0" w:color="E0E7E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tcPr>
    </w:tblStylePr>
    <w:tblStylePr w:type="band1Vert">
      <w:tblPr/>
      <w:tcPr>
        <w:tcBorders>
          <w:top w:val="single" w:sz="8" w:space="0" w:color="E0E7EE" w:themeColor="accent6"/>
          <w:left w:val="single" w:sz="8" w:space="0" w:color="E0E7EE" w:themeColor="accent6"/>
          <w:bottom w:val="single" w:sz="8" w:space="0" w:color="E0E7EE" w:themeColor="accent6"/>
          <w:right w:val="single" w:sz="8" w:space="0" w:color="E0E7EE" w:themeColor="accent6"/>
        </w:tcBorders>
        <w:shd w:val="clear" w:color="auto" w:fill="F7F8FA" w:themeFill="accent6" w:themeFillTint="3F"/>
      </w:tcPr>
    </w:tblStylePr>
    <w:tblStylePr w:type="band1Horz">
      <w:tblPr/>
      <w:tcPr>
        <w:tcBorders>
          <w:top w:val="single" w:sz="8" w:space="0" w:color="E0E7EE" w:themeColor="accent6"/>
          <w:left w:val="single" w:sz="8" w:space="0" w:color="E0E7EE" w:themeColor="accent6"/>
          <w:bottom w:val="single" w:sz="8" w:space="0" w:color="E0E7EE" w:themeColor="accent6"/>
          <w:right w:val="single" w:sz="8" w:space="0" w:color="E0E7EE" w:themeColor="accent6"/>
          <w:insideV w:val="single" w:sz="8" w:space="0" w:color="E0E7EE" w:themeColor="accent6"/>
        </w:tcBorders>
        <w:shd w:val="clear" w:color="auto" w:fill="F7F8FA" w:themeFill="accent6" w:themeFillTint="3F"/>
      </w:tcPr>
    </w:tblStylePr>
    <w:tblStylePr w:type="band2Horz">
      <w:tblPr/>
      <w:tcPr>
        <w:tcBorders>
          <w:top w:val="single" w:sz="8" w:space="0" w:color="E0E7EE" w:themeColor="accent6"/>
          <w:left w:val="single" w:sz="8" w:space="0" w:color="E0E7EE" w:themeColor="accent6"/>
          <w:bottom w:val="single" w:sz="8" w:space="0" w:color="E0E7EE" w:themeColor="accent6"/>
          <w:right w:val="single" w:sz="8" w:space="0" w:color="E0E7EE" w:themeColor="accent6"/>
          <w:insideV w:val="single" w:sz="8" w:space="0" w:color="E0E7EE" w:themeColor="accent6"/>
        </w:tcBorders>
      </w:tcPr>
    </w:tblStylePr>
  </w:style>
  <w:style w:type="paragraph" w:styleId="Makrotext">
    <w:name w:val="macro"/>
    <w:link w:val="MakrotextChar"/>
    <w:uiPriority w:val="99"/>
    <w:semiHidden/>
    <w:unhideWhenUsed/>
    <w:rsid w:val="00573DF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GB"/>
    </w:rPr>
  </w:style>
  <w:style w:type="character" w:customStyle="1" w:styleId="MakrotextChar">
    <w:name w:val="Makrotext Char"/>
    <w:basedOn w:val="Standardstycketeckensnitt"/>
    <w:link w:val="Makrotext"/>
    <w:uiPriority w:val="99"/>
    <w:semiHidden/>
    <w:rsid w:val="00573DFD"/>
    <w:rPr>
      <w:rFonts w:ascii="Consolas" w:hAnsi="Consolas"/>
      <w:sz w:val="20"/>
      <w:szCs w:val="20"/>
      <w:lang w:val="en-GB"/>
    </w:rPr>
  </w:style>
  <w:style w:type="paragraph" w:styleId="Meddelanderubrik">
    <w:name w:val="Message Header"/>
    <w:basedOn w:val="Normal"/>
    <w:link w:val="MeddelanderubrikChar"/>
    <w:uiPriority w:val="99"/>
    <w:semiHidden/>
    <w:unhideWhenUsed/>
    <w:rsid w:val="00573D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ddelanderubrikChar">
    <w:name w:val="Meddelanderubrik Char"/>
    <w:basedOn w:val="Standardstycketeckensnitt"/>
    <w:link w:val="Meddelanderubrik"/>
    <w:uiPriority w:val="99"/>
    <w:semiHidden/>
    <w:rsid w:val="00573DFD"/>
    <w:rPr>
      <w:rFonts w:asciiTheme="majorHAnsi" w:eastAsiaTheme="majorEastAsia" w:hAnsiTheme="majorHAnsi" w:cstheme="majorBidi"/>
      <w:sz w:val="24"/>
      <w:szCs w:val="24"/>
      <w:shd w:val="pct20" w:color="auto" w:fill="auto"/>
      <w:lang w:val="en-GB"/>
    </w:rPr>
  </w:style>
  <w:style w:type="table" w:styleId="Mellanmrklista1">
    <w:name w:val="Medium List 1"/>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16B5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llanmrklista1-dekorfrg1">
    <w:name w:val="Medium List 1 Accent 1"/>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1A3050" w:themeColor="accent1"/>
        <w:bottom w:val="single" w:sz="8" w:space="0" w:color="1A3050" w:themeColor="accent1"/>
      </w:tblBorders>
    </w:tblPr>
    <w:tblStylePr w:type="firstRow">
      <w:rPr>
        <w:rFonts w:asciiTheme="majorHAnsi" w:eastAsiaTheme="majorEastAsia" w:hAnsiTheme="majorHAnsi" w:cstheme="majorBidi"/>
      </w:rPr>
      <w:tblPr/>
      <w:tcPr>
        <w:tcBorders>
          <w:top w:val="nil"/>
          <w:bottom w:val="single" w:sz="8" w:space="0" w:color="1A3050" w:themeColor="accent1"/>
        </w:tcBorders>
      </w:tcPr>
    </w:tblStylePr>
    <w:tblStylePr w:type="lastRow">
      <w:rPr>
        <w:b/>
        <w:bCs/>
        <w:color w:val="716B5F" w:themeColor="text2"/>
      </w:rPr>
      <w:tblPr/>
      <w:tcPr>
        <w:tcBorders>
          <w:top w:val="single" w:sz="8" w:space="0" w:color="1A3050" w:themeColor="accent1"/>
          <w:bottom w:val="single" w:sz="8" w:space="0" w:color="1A3050" w:themeColor="accent1"/>
        </w:tcBorders>
      </w:tcPr>
    </w:tblStylePr>
    <w:tblStylePr w:type="firstCol">
      <w:rPr>
        <w:b/>
        <w:bCs/>
      </w:rPr>
    </w:tblStylePr>
    <w:tblStylePr w:type="lastCol">
      <w:rPr>
        <w:b/>
        <w:bCs/>
      </w:rPr>
      <w:tblPr/>
      <w:tcPr>
        <w:tcBorders>
          <w:top w:val="single" w:sz="8" w:space="0" w:color="1A3050" w:themeColor="accent1"/>
          <w:bottom w:val="single" w:sz="8" w:space="0" w:color="1A3050" w:themeColor="accent1"/>
        </w:tcBorders>
      </w:tcPr>
    </w:tblStylePr>
    <w:tblStylePr w:type="band1Vert">
      <w:tblPr/>
      <w:tcPr>
        <w:shd w:val="clear" w:color="auto" w:fill="B3C8E6" w:themeFill="accent1" w:themeFillTint="3F"/>
      </w:tcPr>
    </w:tblStylePr>
    <w:tblStylePr w:type="band1Horz">
      <w:tblPr/>
      <w:tcPr>
        <w:shd w:val="clear" w:color="auto" w:fill="B3C8E6" w:themeFill="accent1" w:themeFillTint="3F"/>
      </w:tcPr>
    </w:tblStylePr>
  </w:style>
  <w:style w:type="table" w:styleId="Mellanmrklista1-dekorfrg2">
    <w:name w:val="Medium List 1 Accent 2"/>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DFDDD9" w:themeColor="accent2"/>
        <w:bottom w:val="single" w:sz="8" w:space="0" w:color="DFDDD9" w:themeColor="accent2"/>
      </w:tblBorders>
    </w:tblPr>
    <w:tblStylePr w:type="firstRow">
      <w:rPr>
        <w:rFonts w:asciiTheme="majorHAnsi" w:eastAsiaTheme="majorEastAsia" w:hAnsiTheme="majorHAnsi" w:cstheme="majorBidi"/>
      </w:rPr>
      <w:tblPr/>
      <w:tcPr>
        <w:tcBorders>
          <w:top w:val="nil"/>
          <w:bottom w:val="single" w:sz="8" w:space="0" w:color="DFDDD9" w:themeColor="accent2"/>
        </w:tcBorders>
      </w:tcPr>
    </w:tblStylePr>
    <w:tblStylePr w:type="lastRow">
      <w:rPr>
        <w:b/>
        <w:bCs/>
        <w:color w:val="716B5F" w:themeColor="text2"/>
      </w:rPr>
      <w:tblPr/>
      <w:tcPr>
        <w:tcBorders>
          <w:top w:val="single" w:sz="8" w:space="0" w:color="DFDDD9" w:themeColor="accent2"/>
          <w:bottom w:val="single" w:sz="8" w:space="0" w:color="DFDDD9" w:themeColor="accent2"/>
        </w:tcBorders>
      </w:tcPr>
    </w:tblStylePr>
    <w:tblStylePr w:type="firstCol">
      <w:rPr>
        <w:b/>
        <w:bCs/>
      </w:rPr>
    </w:tblStylePr>
    <w:tblStylePr w:type="lastCol">
      <w:rPr>
        <w:b/>
        <w:bCs/>
      </w:rPr>
      <w:tblPr/>
      <w:tcPr>
        <w:tcBorders>
          <w:top w:val="single" w:sz="8" w:space="0" w:color="DFDDD9" w:themeColor="accent2"/>
          <w:bottom w:val="single" w:sz="8" w:space="0" w:color="DFDDD9" w:themeColor="accent2"/>
        </w:tcBorders>
      </w:tcPr>
    </w:tblStylePr>
    <w:tblStylePr w:type="band1Vert">
      <w:tblPr/>
      <w:tcPr>
        <w:shd w:val="clear" w:color="auto" w:fill="F7F6F5" w:themeFill="accent2" w:themeFillTint="3F"/>
      </w:tcPr>
    </w:tblStylePr>
    <w:tblStylePr w:type="band1Horz">
      <w:tblPr/>
      <w:tcPr>
        <w:shd w:val="clear" w:color="auto" w:fill="F7F6F5" w:themeFill="accent2" w:themeFillTint="3F"/>
      </w:tcPr>
    </w:tblStylePr>
  </w:style>
  <w:style w:type="table" w:styleId="Mellanmrklista1-dekorfrg3">
    <w:name w:val="Medium List 1 Accent 3"/>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467199" w:themeColor="accent3"/>
        <w:bottom w:val="single" w:sz="8" w:space="0" w:color="467199" w:themeColor="accent3"/>
      </w:tblBorders>
    </w:tblPr>
    <w:tblStylePr w:type="firstRow">
      <w:rPr>
        <w:rFonts w:asciiTheme="majorHAnsi" w:eastAsiaTheme="majorEastAsia" w:hAnsiTheme="majorHAnsi" w:cstheme="majorBidi"/>
      </w:rPr>
      <w:tblPr/>
      <w:tcPr>
        <w:tcBorders>
          <w:top w:val="nil"/>
          <w:bottom w:val="single" w:sz="8" w:space="0" w:color="467199" w:themeColor="accent3"/>
        </w:tcBorders>
      </w:tcPr>
    </w:tblStylePr>
    <w:tblStylePr w:type="lastRow">
      <w:rPr>
        <w:b/>
        <w:bCs/>
        <w:color w:val="716B5F" w:themeColor="text2"/>
      </w:rPr>
      <w:tblPr/>
      <w:tcPr>
        <w:tcBorders>
          <w:top w:val="single" w:sz="8" w:space="0" w:color="467199" w:themeColor="accent3"/>
          <w:bottom w:val="single" w:sz="8" w:space="0" w:color="467199" w:themeColor="accent3"/>
        </w:tcBorders>
      </w:tcPr>
    </w:tblStylePr>
    <w:tblStylePr w:type="firstCol">
      <w:rPr>
        <w:b/>
        <w:bCs/>
      </w:rPr>
    </w:tblStylePr>
    <w:tblStylePr w:type="lastCol">
      <w:rPr>
        <w:b/>
        <w:bCs/>
      </w:rPr>
      <w:tblPr/>
      <w:tcPr>
        <w:tcBorders>
          <w:top w:val="single" w:sz="8" w:space="0" w:color="467199" w:themeColor="accent3"/>
          <w:bottom w:val="single" w:sz="8" w:space="0" w:color="467199" w:themeColor="accent3"/>
        </w:tcBorders>
      </w:tcPr>
    </w:tblStylePr>
    <w:tblStylePr w:type="band1Vert">
      <w:tblPr/>
      <w:tcPr>
        <w:shd w:val="clear" w:color="auto" w:fill="CEDBE8" w:themeFill="accent3" w:themeFillTint="3F"/>
      </w:tcPr>
    </w:tblStylePr>
    <w:tblStylePr w:type="band1Horz">
      <w:tblPr/>
      <w:tcPr>
        <w:shd w:val="clear" w:color="auto" w:fill="CEDBE8" w:themeFill="accent3" w:themeFillTint="3F"/>
      </w:tcPr>
    </w:tblStylePr>
  </w:style>
  <w:style w:type="table" w:styleId="Mellanmrklista1-dekorfrg4">
    <w:name w:val="Medium List 1 Accent 4"/>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A0B6C9" w:themeColor="accent4"/>
        <w:bottom w:val="single" w:sz="8" w:space="0" w:color="A0B6C9" w:themeColor="accent4"/>
      </w:tblBorders>
    </w:tblPr>
    <w:tblStylePr w:type="firstRow">
      <w:rPr>
        <w:rFonts w:asciiTheme="majorHAnsi" w:eastAsiaTheme="majorEastAsia" w:hAnsiTheme="majorHAnsi" w:cstheme="majorBidi"/>
      </w:rPr>
      <w:tblPr/>
      <w:tcPr>
        <w:tcBorders>
          <w:top w:val="nil"/>
          <w:bottom w:val="single" w:sz="8" w:space="0" w:color="A0B6C9" w:themeColor="accent4"/>
        </w:tcBorders>
      </w:tcPr>
    </w:tblStylePr>
    <w:tblStylePr w:type="lastRow">
      <w:rPr>
        <w:b/>
        <w:bCs/>
        <w:color w:val="716B5F" w:themeColor="text2"/>
      </w:rPr>
      <w:tblPr/>
      <w:tcPr>
        <w:tcBorders>
          <w:top w:val="single" w:sz="8" w:space="0" w:color="A0B6C9" w:themeColor="accent4"/>
          <w:bottom w:val="single" w:sz="8" w:space="0" w:color="A0B6C9" w:themeColor="accent4"/>
        </w:tcBorders>
      </w:tcPr>
    </w:tblStylePr>
    <w:tblStylePr w:type="firstCol">
      <w:rPr>
        <w:b/>
        <w:bCs/>
      </w:rPr>
    </w:tblStylePr>
    <w:tblStylePr w:type="lastCol">
      <w:rPr>
        <w:b/>
        <w:bCs/>
      </w:rPr>
      <w:tblPr/>
      <w:tcPr>
        <w:tcBorders>
          <w:top w:val="single" w:sz="8" w:space="0" w:color="A0B6C9" w:themeColor="accent4"/>
          <w:bottom w:val="single" w:sz="8" w:space="0" w:color="A0B6C9" w:themeColor="accent4"/>
        </w:tcBorders>
      </w:tcPr>
    </w:tblStylePr>
    <w:tblStylePr w:type="band1Vert">
      <w:tblPr/>
      <w:tcPr>
        <w:shd w:val="clear" w:color="auto" w:fill="E7ECF1" w:themeFill="accent4" w:themeFillTint="3F"/>
      </w:tcPr>
    </w:tblStylePr>
    <w:tblStylePr w:type="band1Horz">
      <w:tblPr/>
      <w:tcPr>
        <w:shd w:val="clear" w:color="auto" w:fill="E7ECF1" w:themeFill="accent4" w:themeFillTint="3F"/>
      </w:tcPr>
    </w:tblStylePr>
  </w:style>
  <w:style w:type="table" w:styleId="Mellanmrklista1-dekorfrg5">
    <w:name w:val="Medium List 1 Accent 5"/>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716B5F" w:themeColor="accent5"/>
        <w:bottom w:val="single" w:sz="8" w:space="0" w:color="716B5F" w:themeColor="accent5"/>
      </w:tblBorders>
    </w:tblPr>
    <w:tblStylePr w:type="firstRow">
      <w:rPr>
        <w:rFonts w:asciiTheme="majorHAnsi" w:eastAsiaTheme="majorEastAsia" w:hAnsiTheme="majorHAnsi" w:cstheme="majorBidi"/>
      </w:rPr>
      <w:tblPr/>
      <w:tcPr>
        <w:tcBorders>
          <w:top w:val="nil"/>
          <w:bottom w:val="single" w:sz="8" w:space="0" w:color="716B5F" w:themeColor="accent5"/>
        </w:tcBorders>
      </w:tcPr>
    </w:tblStylePr>
    <w:tblStylePr w:type="lastRow">
      <w:rPr>
        <w:b/>
        <w:bCs/>
        <w:color w:val="716B5F" w:themeColor="text2"/>
      </w:rPr>
      <w:tblPr/>
      <w:tcPr>
        <w:tcBorders>
          <w:top w:val="single" w:sz="8" w:space="0" w:color="716B5F" w:themeColor="accent5"/>
          <w:bottom w:val="single" w:sz="8" w:space="0" w:color="716B5F" w:themeColor="accent5"/>
        </w:tcBorders>
      </w:tcPr>
    </w:tblStylePr>
    <w:tblStylePr w:type="firstCol">
      <w:rPr>
        <w:b/>
        <w:bCs/>
      </w:rPr>
    </w:tblStylePr>
    <w:tblStylePr w:type="lastCol">
      <w:rPr>
        <w:b/>
        <w:bCs/>
      </w:rPr>
      <w:tblPr/>
      <w:tcPr>
        <w:tcBorders>
          <w:top w:val="single" w:sz="8" w:space="0" w:color="716B5F" w:themeColor="accent5"/>
          <w:bottom w:val="single" w:sz="8" w:space="0" w:color="716B5F" w:themeColor="accent5"/>
        </w:tcBorders>
      </w:tcPr>
    </w:tblStylePr>
    <w:tblStylePr w:type="band1Vert">
      <w:tblPr/>
      <w:tcPr>
        <w:shd w:val="clear" w:color="auto" w:fill="DDDAD6" w:themeFill="accent5" w:themeFillTint="3F"/>
      </w:tcPr>
    </w:tblStylePr>
    <w:tblStylePr w:type="band1Horz">
      <w:tblPr/>
      <w:tcPr>
        <w:shd w:val="clear" w:color="auto" w:fill="DDDAD6" w:themeFill="accent5" w:themeFillTint="3F"/>
      </w:tcPr>
    </w:tblStylePr>
  </w:style>
  <w:style w:type="table" w:styleId="Mellanmrklista1-dekorfrg6">
    <w:name w:val="Medium List 1 Accent 6"/>
    <w:basedOn w:val="Normaltabell"/>
    <w:uiPriority w:val="65"/>
    <w:semiHidden/>
    <w:unhideWhenUsed/>
    <w:rsid w:val="00573DFD"/>
    <w:pPr>
      <w:spacing w:after="0" w:line="240" w:lineRule="auto"/>
    </w:pPr>
    <w:rPr>
      <w:color w:val="000000" w:themeColor="text1"/>
    </w:rPr>
    <w:tblPr>
      <w:tblStyleRowBandSize w:val="1"/>
      <w:tblStyleColBandSize w:val="1"/>
      <w:tblBorders>
        <w:top w:val="single" w:sz="8" w:space="0" w:color="E0E7EE" w:themeColor="accent6"/>
        <w:bottom w:val="single" w:sz="8" w:space="0" w:color="E0E7EE" w:themeColor="accent6"/>
      </w:tblBorders>
    </w:tblPr>
    <w:tblStylePr w:type="firstRow">
      <w:rPr>
        <w:rFonts w:asciiTheme="majorHAnsi" w:eastAsiaTheme="majorEastAsia" w:hAnsiTheme="majorHAnsi" w:cstheme="majorBidi"/>
      </w:rPr>
      <w:tblPr/>
      <w:tcPr>
        <w:tcBorders>
          <w:top w:val="nil"/>
          <w:bottom w:val="single" w:sz="8" w:space="0" w:color="E0E7EE" w:themeColor="accent6"/>
        </w:tcBorders>
      </w:tcPr>
    </w:tblStylePr>
    <w:tblStylePr w:type="lastRow">
      <w:rPr>
        <w:b/>
        <w:bCs/>
        <w:color w:val="716B5F" w:themeColor="text2"/>
      </w:rPr>
      <w:tblPr/>
      <w:tcPr>
        <w:tcBorders>
          <w:top w:val="single" w:sz="8" w:space="0" w:color="E0E7EE" w:themeColor="accent6"/>
          <w:bottom w:val="single" w:sz="8" w:space="0" w:color="E0E7EE" w:themeColor="accent6"/>
        </w:tcBorders>
      </w:tcPr>
    </w:tblStylePr>
    <w:tblStylePr w:type="firstCol">
      <w:rPr>
        <w:b/>
        <w:bCs/>
      </w:rPr>
    </w:tblStylePr>
    <w:tblStylePr w:type="lastCol">
      <w:rPr>
        <w:b/>
        <w:bCs/>
      </w:rPr>
      <w:tblPr/>
      <w:tcPr>
        <w:tcBorders>
          <w:top w:val="single" w:sz="8" w:space="0" w:color="E0E7EE" w:themeColor="accent6"/>
          <w:bottom w:val="single" w:sz="8" w:space="0" w:color="E0E7EE" w:themeColor="accent6"/>
        </w:tcBorders>
      </w:tcPr>
    </w:tblStylePr>
    <w:tblStylePr w:type="band1Vert">
      <w:tblPr/>
      <w:tcPr>
        <w:shd w:val="clear" w:color="auto" w:fill="F7F8FA" w:themeFill="accent6" w:themeFillTint="3F"/>
      </w:tcPr>
    </w:tblStylePr>
    <w:tblStylePr w:type="band1Horz">
      <w:tblPr/>
      <w:tcPr>
        <w:shd w:val="clear" w:color="auto" w:fill="F7F8FA" w:themeFill="accent6" w:themeFillTint="3F"/>
      </w:tcPr>
    </w:tblStylePr>
  </w:style>
  <w:style w:type="table" w:styleId="Mellanmrklista2">
    <w:name w:val="Medium List 2"/>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1">
    <w:name w:val="Medium List 2 Accent 1"/>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tblBorders>
    </w:tblPr>
    <w:tblStylePr w:type="firstRow">
      <w:rPr>
        <w:sz w:val="24"/>
        <w:szCs w:val="24"/>
      </w:rPr>
      <w:tblPr/>
      <w:tcPr>
        <w:tcBorders>
          <w:top w:val="nil"/>
          <w:left w:val="nil"/>
          <w:bottom w:val="single" w:sz="24" w:space="0" w:color="1A305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A3050" w:themeColor="accent1"/>
          <w:insideH w:val="nil"/>
          <w:insideV w:val="nil"/>
        </w:tcBorders>
        <w:shd w:val="clear" w:color="auto" w:fill="FFFFFF" w:themeFill="background1"/>
      </w:tcPr>
    </w:tblStylePr>
    <w:tblStylePr w:type="lastCol">
      <w:tblPr/>
      <w:tcPr>
        <w:tcBorders>
          <w:top w:val="nil"/>
          <w:left w:val="single" w:sz="8" w:space="0" w:color="1A305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C8E6" w:themeFill="accent1" w:themeFillTint="3F"/>
      </w:tcPr>
    </w:tblStylePr>
    <w:tblStylePr w:type="band1Horz">
      <w:tblPr/>
      <w:tcPr>
        <w:tcBorders>
          <w:top w:val="nil"/>
          <w:bottom w:val="nil"/>
          <w:insideH w:val="nil"/>
          <w:insideV w:val="nil"/>
        </w:tcBorders>
        <w:shd w:val="clear" w:color="auto" w:fill="B3C8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2">
    <w:name w:val="Medium List 2 Accent 2"/>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tblBorders>
    </w:tblPr>
    <w:tblStylePr w:type="firstRow">
      <w:rPr>
        <w:sz w:val="24"/>
        <w:szCs w:val="24"/>
      </w:rPr>
      <w:tblPr/>
      <w:tcPr>
        <w:tcBorders>
          <w:top w:val="nil"/>
          <w:left w:val="nil"/>
          <w:bottom w:val="single" w:sz="24" w:space="0" w:color="DFDDD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FDDD9" w:themeColor="accent2"/>
          <w:insideH w:val="nil"/>
          <w:insideV w:val="nil"/>
        </w:tcBorders>
        <w:shd w:val="clear" w:color="auto" w:fill="FFFFFF" w:themeFill="background1"/>
      </w:tcPr>
    </w:tblStylePr>
    <w:tblStylePr w:type="lastCol">
      <w:tblPr/>
      <w:tcPr>
        <w:tcBorders>
          <w:top w:val="nil"/>
          <w:left w:val="single" w:sz="8" w:space="0" w:color="DFDDD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6F5" w:themeFill="accent2" w:themeFillTint="3F"/>
      </w:tcPr>
    </w:tblStylePr>
    <w:tblStylePr w:type="band1Horz">
      <w:tblPr/>
      <w:tcPr>
        <w:tcBorders>
          <w:top w:val="nil"/>
          <w:bottom w:val="nil"/>
          <w:insideH w:val="nil"/>
          <w:insideV w:val="nil"/>
        </w:tcBorders>
        <w:shd w:val="clear" w:color="auto" w:fill="F7F6F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3">
    <w:name w:val="Medium List 2 Accent 3"/>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tblBorders>
    </w:tblPr>
    <w:tblStylePr w:type="firstRow">
      <w:rPr>
        <w:sz w:val="24"/>
        <w:szCs w:val="24"/>
      </w:rPr>
      <w:tblPr/>
      <w:tcPr>
        <w:tcBorders>
          <w:top w:val="nil"/>
          <w:left w:val="nil"/>
          <w:bottom w:val="single" w:sz="24" w:space="0" w:color="46719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67199" w:themeColor="accent3"/>
          <w:insideH w:val="nil"/>
          <w:insideV w:val="nil"/>
        </w:tcBorders>
        <w:shd w:val="clear" w:color="auto" w:fill="FFFFFF" w:themeFill="background1"/>
      </w:tcPr>
    </w:tblStylePr>
    <w:tblStylePr w:type="lastCol">
      <w:tblPr/>
      <w:tcPr>
        <w:tcBorders>
          <w:top w:val="nil"/>
          <w:left w:val="single" w:sz="8" w:space="0" w:color="46719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DBE8" w:themeFill="accent3" w:themeFillTint="3F"/>
      </w:tcPr>
    </w:tblStylePr>
    <w:tblStylePr w:type="band1Horz">
      <w:tblPr/>
      <w:tcPr>
        <w:tcBorders>
          <w:top w:val="nil"/>
          <w:bottom w:val="nil"/>
          <w:insideH w:val="nil"/>
          <w:insideV w:val="nil"/>
        </w:tcBorders>
        <w:shd w:val="clear" w:color="auto" w:fill="CEDB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4">
    <w:name w:val="Medium List 2 Accent 4"/>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tblBorders>
    </w:tblPr>
    <w:tblStylePr w:type="firstRow">
      <w:rPr>
        <w:sz w:val="24"/>
        <w:szCs w:val="24"/>
      </w:rPr>
      <w:tblPr/>
      <w:tcPr>
        <w:tcBorders>
          <w:top w:val="nil"/>
          <w:left w:val="nil"/>
          <w:bottom w:val="single" w:sz="24" w:space="0" w:color="A0B6C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B6C9" w:themeColor="accent4"/>
          <w:insideH w:val="nil"/>
          <w:insideV w:val="nil"/>
        </w:tcBorders>
        <w:shd w:val="clear" w:color="auto" w:fill="FFFFFF" w:themeFill="background1"/>
      </w:tcPr>
    </w:tblStylePr>
    <w:tblStylePr w:type="lastCol">
      <w:tblPr/>
      <w:tcPr>
        <w:tcBorders>
          <w:top w:val="nil"/>
          <w:left w:val="single" w:sz="8" w:space="0" w:color="A0B6C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CF1" w:themeFill="accent4" w:themeFillTint="3F"/>
      </w:tcPr>
    </w:tblStylePr>
    <w:tblStylePr w:type="band1Horz">
      <w:tblPr/>
      <w:tcPr>
        <w:tcBorders>
          <w:top w:val="nil"/>
          <w:bottom w:val="nil"/>
          <w:insideH w:val="nil"/>
          <w:insideV w:val="nil"/>
        </w:tcBorders>
        <w:shd w:val="clear" w:color="auto" w:fill="E7EC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5">
    <w:name w:val="Medium List 2 Accent 5"/>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tblBorders>
    </w:tblPr>
    <w:tblStylePr w:type="firstRow">
      <w:rPr>
        <w:sz w:val="24"/>
        <w:szCs w:val="24"/>
      </w:rPr>
      <w:tblPr/>
      <w:tcPr>
        <w:tcBorders>
          <w:top w:val="nil"/>
          <w:left w:val="nil"/>
          <w:bottom w:val="single" w:sz="24" w:space="0" w:color="716B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16B5F" w:themeColor="accent5"/>
          <w:insideH w:val="nil"/>
          <w:insideV w:val="nil"/>
        </w:tcBorders>
        <w:shd w:val="clear" w:color="auto" w:fill="FFFFFF" w:themeFill="background1"/>
      </w:tcPr>
    </w:tblStylePr>
    <w:tblStylePr w:type="lastCol">
      <w:tblPr/>
      <w:tcPr>
        <w:tcBorders>
          <w:top w:val="nil"/>
          <w:left w:val="single" w:sz="8" w:space="0" w:color="716B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AD6" w:themeFill="accent5" w:themeFillTint="3F"/>
      </w:tcPr>
    </w:tblStylePr>
    <w:tblStylePr w:type="band1Horz">
      <w:tblPr/>
      <w:tcPr>
        <w:tcBorders>
          <w:top w:val="nil"/>
          <w:bottom w:val="nil"/>
          <w:insideH w:val="nil"/>
          <w:insideV w:val="nil"/>
        </w:tcBorders>
        <w:shd w:val="clear" w:color="auto" w:fill="DDDAD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6">
    <w:name w:val="Medium List 2 Accent 6"/>
    <w:basedOn w:val="Normaltabell"/>
    <w:uiPriority w:val="66"/>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tblBorders>
    </w:tblPr>
    <w:tblStylePr w:type="firstRow">
      <w:rPr>
        <w:sz w:val="24"/>
        <w:szCs w:val="24"/>
      </w:rPr>
      <w:tblPr/>
      <w:tcPr>
        <w:tcBorders>
          <w:top w:val="nil"/>
          <w:left w:val="nil"/>
          <w:bottom w:val="single" w:sz="24" w:space="0" w:color="E0E7E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7EE" w:themeColor="accent6"/>
          <w:insideH w:val="nil"/>
          <w:insideV w:val="nil"/>
        </w:tcBorders>
        <w:shd w:val="clear" w:color="auto" w:fill="FFFFFF" w:themeFill="background1"/>
      </w:tcPr>
    </w:tblStylePr>
    <w:tblStylePr w:type="lastCol">
      <w:tblPr/>
      <w:tcPr>
        <w:tcBorders>
          <w:top w:val="nil"/>
          <w:left w:val="single" w:sz="8" w:space="0" w:color="E0E7E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8FA" w:themeFill="accent6" w:themeFillTint="3F"/>
      </w:tcPr>
    </w:tblStylePr>
    <w:tblStylePr w:type="band1Horz">
      <w:tblPr/>
      <w:tcPr>
        <w:tcBorders>
          <w:top w:val="nil"/>
          <w:bottom w:val="nil"/>
          <w:insideH w:val="nil"/>
          <w:insideV w:val="nil"/>
        </w:tcBorders>
        <w:shd w:val="clear" w:color="auto" w:fill="F7F8F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skuggning1">
    <w:name w:val="Medium Shading 1"/>
    <w:basedOn w:val="Normaltabell"/>
    <w:uiPriority w:val="63"/>
    <w:semiHidden/>
    <w:unhideWhenUsed/>
    <w:rsid w:val="00573DF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llanmrkskuggning1-dekorfrg1">
    <w:name w:val="Medium Shading 1 Accent 1"/>
    <w:basedOn w:val="Normaltabell"/>
    <w:uiPriority w:val="63"/>
    <w:semiHidden/>
    <w:unhideWhenUsed/>
    <w:rsid w:val="00573DFD"/>
    <w:pPr>
      <w:spacing w:after="0" w:line="240" w:lineRule="auto"/>
    </w:pPr>
    <w:tblPr>
      <w:tblStyleRowBandSize w:val="1"/>
      <w:tblStyleColBandSize w:val="1"/>
      <w:tblBorders>
        <w:top w:val="single" w:sz="8"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single" w:sz="8" w:space="0" w:color="335D9C" w:themeColor="accent1" w:themeTint="BF"/>
      </w:tblBorders>
    </w:tblPr>
    <w:tblStylePr w:type="firstRow">
      <w:pPr>
        <w:spacing w:before="0" w:after="0" w:line="240" w:lineRule="auto"/>
      </w:pPr>
      <w:rPr>
        <w:b/>
        <w:bCs/>
        <w:color w:val="FFFFFF" w:themeColor="background1"/>
      </w:rPr>
      <w:tblPr/>
      <w:tcPr>
        <w:tcBorders>
          <w:top w:val="single" w:sz="8"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nil"/>
          <w:insideV w:val="nil"/>
        </w:tcBorders>
        <w:shd w:val="clear" w:color="auto" w:fill="1A3050" w:themeFill="accent1"/>
      </w:tcPr>
    </w:tblStylePr>
    <w:tblStylePr w:type="lastRow">
      <w:pPr>
        <w:spacing w:before="0" w:after="0" w:line="240" w:lineRule="auto"/>
      </w:pPr>
      <w:rPr>
        <w:b/>
        <w:bCs/>
      </w:rPr>
      <w:tblPr/>
      <w:tcPr>
        <w:tcBorders>
          <w:top w:val="double" w:sz="6"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C8E6" w:themeFill="accent1" w:themeFillTint="3F"/>
      </w:tcPr>
    </w:tblStylePr>
    <w:tblStylePr w:type="band1Horz">
      <w:tblPr/>
      <w:tcPr>
        <w:tcBorders>
          <w:insideH w:val="nil"/>
          <w:insideV w:val="nil"/>
        </w:tcBorders>
        <w:shd w:val="clear" w:color="auto" w:fill="B3C8E6" w:themeFill="accent1" w:themeFillTint="3F"/>
      </w:tcPr>
    </w:tblStylePr>
    <w:tblStylePr w:type="band2Horz">
      <w:tblPr/>
      <w:tcPr>
        <w:tcBorders>
          <w:insideH w:val="nil"/>
          <w:insideV w:val="nil"/>
        </w:tcBorders>
      </w:tcPr>
    </w:tblStylePr>
  </w:style>
  <w:style w:type="table" w:styleId="Mellanmrkskuggning1-dekorfrg2">
    <w:name w:val="Medium Shading 1 Accent 2"/>
    <w:basedOn w:val="Normaltabell"/>
    <w:uiPriority w:val="63"/>
    <w:semiHidden/>
    <w:unhideWhenUsed/>
    <w:rsid w:val="00573DFD"/>
    <w:pPr>
      <w:spacing w:after="0" w:line="240" w:lineRule="auto"/>
    </w:pPr>
    <w:tblPr>
      <w:tblStyleRowBandSize w:val="1"/>
      <w:tblStyleColBandSize w:val="1"/>
      <w:tblBorders>
        <w:top w:val="single" w:sz="8"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single" w:sz="8" w:space="0" w:color="E7E5E2" w:themeColor="accent2" w:themeTint="BF"/>
      </w:tblBorders>
    </w:tblPr>
    <w:tblStylePr w:type="firstRow">
      <w:pPr>
        <w:spacing w:before="0" w:after="0" w:line="240" w:lineRule="auto"/>
      </w:pPr>
      <w:rPr>
        <w:b/>
        <w:bCs/>
        <w:color w:val="FFFFFF" w:themeColor="background1"/>
      </w:rPr>
      <w:tblPr/>
      <w:tcPr>
        <w:tcBorders>
          <w:top w:val="single" w:sz="8"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nil"/>
          <w:insideV w:val="nil"/>
        </w:tcBorders>
        <w:shd w:val="clear" w:color="auto" w:fill="DFDDD9" w:themeFill="accent2"/>
      </w:tcPr>
    </w:tblStylePr>
    <w:tblStylePr w:type="lastRow">
      <w:pPr>
        <w:spacing w:before="0" w:after="0" w:line="240" w:lineRule="auto"/>
      </w:pPr>
      <w:rPr>
        <w:b/>
        <w:bCs/>
      </w:rPr>
      <w:tblPr/>
      <w:tcPr>
        <w:tcBorders>
          <w:top w:val="double" w:sz="6"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7F6F5" w:themeFill="accent2" w:themeFillTint="3F"/>
      </w:tcPr>
    </w:tblStylePr>
    <w:tblStylePr w:type="band1Horz">
      <w:tblPr/>
      <w:tcPr>
        <w:tcBorders>
          <w:insideH w:val="nil"/>
          <w:insideV w:val="nil"/>
        </w:tcBorders>
        <w:shd w:val="clear" w:color="auto" w:fill="F7F6F5" w:themeFill="accent2" w:themeFillTint="3F"/>
      </w:tcPr>
    </w:tblStylePr>
    <w:tblStylePr w:type="band2Horz">
      <w:tblPr/>
      <w:tcPr>
        <w:tcBorders>
          <w:insideH w:val="nil"/>
          <w:insideV w:val="nil"/>
        </w:tcBorders>
      </w:tcPr>
    </w:tblStylePr>
  </w:style>
  <w:style w:type="table" w:styleId="Mellanmrkskuggning1-dekorfrg3">
    <w:name w:val="Medium Shading 1 Accent 3"/>
    <w:basedOn w:val="Normaltabell"/>
    <w:uiPriority w:val="63"/>
    <w:semiHidden/>
    <w:unhideWhenUsed/>
    <w:rsid w:val="00573DFD"/>
    <w:pPr>
      <w:spacing w:after="0" w:line="240" w:lineRule="auto"/>
    </w:pPr>
    <w:tblPr>
      <w:tblStyleRowBandSize w:val="1"/>
      <w:tblStyleColBandSize w:val="1"/>
      <w:tblBorders>
        <w:top w:val="single" w:sz="8"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single" w:sz="8" w:space="0" w:color="6B94BB" w:themeColor="accent3" w:themeTint="BF"/>
      </w:tblBorders>
    </w:tblPr>
    <w:tblStylePr w:type="firstRow">
      <w:pPr>
        <w:spacing w:before="0" w:after="0" w:line="240" w:lineRule="auto"/>
      </w:pPr>
      <w:rPr>
        <w:b/>
        <w:bCs/>
        <w:color w:val="FFFFFF" w:themeColor="background1"/>
      </w:rPr>
      <w:tblPr/>
      <w:tcPr>
        <w:tcBorders>
          <w:top w:val="single" w:sz="8"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nil"/>
          <w:insideV w:val="nil"/>
        </w:tcBorders>
        <w:shd w:val="clear" w:color="auto" w:fill="467199" w:themeFill="accent3"/>
      </w:tcPr>
    </w:tblStylePr>
    <w:tblStylePr w:type="lastRow">
      <w:pPr>
        <w:spacing w:before="0" w:after="0" w:line="240" w:lineRule="auto"/>
      </w:pPr>
      <w:rPr>
        <w:b/>
        <w:bCs/>
      </w:rPr>
      <w:tblPr/>
      <w:tcPr>
        <w:tcBorders>
          <w:top w:val="double" w:sz="6"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CEDBE8" w:themeFill="accent3" w:themeFillTint="3F"/>
      </w:tcPr>
    </w:tblStylePr>
    <w:tblStylePr w:type="band1Horz">
      <w:tblPr/>
      <w:tcPr>
        <w:tcBorders>
          <w:insideH w:val="nil"/>
          <w:insideV w:val="nil"/>
        </w:tcBorders>
        <w:shd w:val="clear" w:color="auto" w:fill="CEDBE8" w:themeFill="accent3" w:themeFillTint="3F"/>
      </w:tcPr>
    </w:tblStylePr>
    <w:tblStylePr w:type="band2Horz">
      <w:tblPr/>
      <w:tcPr>
        <w:tcBorders>
          <w:insideH w:val="nil"/>
          <w:insideV w:val="nil"/>
        </w:tcBorders>
      </w:tcPr>
    </w:tblStylePr>
  </w:style>
  <w:style w:type="table" w:styleId="Mellanmrkskuggning1-dekorfrg4">
    <w:name w:val="Medium Shading 1 Accent 4"/>
    <w:basedOn w:val="Normaltabell"/>
    <w:uiPriority w:val="63"/>
    <w:semiHidden/>
    <w:unhideWhenUsed/>
    <w:rsid w:val="00573DFD"/>
    <w:pPr>
      <w:spacing w:after="0" w:line="240" w:lineRule="auto"/>
    </w:pPr>
    <w:tblPr>
      <w:tblStyleRowBandSize w:val="1"/>
      <w:tblStyleColBandSize w:val="1"/>
      <w:tblBorders>
        <w:top w:val="single" w:sz="8"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single" w:sz="8" w:space="0" w:color="B7C8D6" w:themeColor="accent4" w:themeTint="BF"/>
      </w:tblBorders>
    </w:tblPr>
    <w:tblStylePr w:type="firstRow">
      <w:pPr>
        <w:spacing w:before="0" w:after="0" w:line="240" w:lineRule="auto"/>
      </w:pPr>
      <w:rPr>
        <w:b/>
        <w:bCs/>
        <w:color w:val="FFFFFF" w:themeColor="background1"/>
      </w:rPr>
      <w:tblPr/>
      <w:tcPr>
        <w:tcBorders>
          <w:top w:val="single" w:sz="8"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nil"/>
          <w:insideV w:val="nil"/>
        </w:tcBorders>
        <w:shd w:val="clear" w:color="auto" w:fill="A0B6C9" w:themeFill="accent4"/>
      </w:tcPr>
    </w:tblStylePr>
    <w:tblStylePr w:type="lastRow">
      <w:pPr>
        <w:spacing w:before="0" w:after="0" w:line="240" w:lineRule="auto"/>
      </w:pPr>
      <w:rPr>
        <w:b/>
        <w:bCs/>
      </w:rPr>
      <w:tblPr/>
      <w:tcPr>
        <w:tcBorders>
          <w:top w:val="double" w:sz="6"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ECF1" w:themeFill="accent4" w:themeFillTint="3F"/>
      </w:tcPr>
    </w:tblStylePr>
    <w:tblStylePr w:type="band1Horz">
      <w:tblPr/>
      <w:tcPr>
        <w:tcBorders>
          <w:insideH w:val="nil"/>
          <w:insideV w:val="nil"/>
        </w:tcBorders>
        <w:shd w:val="clear" w:color="auto" w:fill="E7ECF1" w:themeFill="accent4" w:themeFillTint="3F"/>
      </w:tcPr>
    </w:tblStylePr>
    <w:tblStylePr w:type="band2Horz">
      <w:tblPr/>
      <w:tcPr>
        <w:tcBorders>
          <w:insideH w:val="nil"/>
          <w:insideV w:val="nil"/>
        </w:tcBorders>
      </w:tcPr>
    </w:tblStylePr>
  </w:style>
  <w:style w:type="table" w:styleId="Mellanmrkskuggning1-dekorfrg5">
    <w:name w:val="Medium Shading 1 Accent 5"/>
    <w:basedOn w:val="Normaltabell"/>
    <w:uiPriority w:val="63"/>
    <w:semiHidden/>
    <w:unhideWhenUsed/>
    <w:rsid w:val="00573DFD"/>
    <w:pPr>
      <w:spacing w:after="0" w:line="240" w:lineRule="auto"/>
    </w:pPr>
    <w:tblPr>
      <w:tblStyleRowBandSize w:val="1"/>
      <w:tblStyleColBandSize w:val="1"/>
      <w:tblBorders>
        <w:top w:val="single" w:sz="8"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single" w:sz="8" w:space="0" w:color="979184" w:themeColor="accent5" w:themeTint="BF"/>
      </w:tblBorders>
    </w:tblPr>
    <w:tblStylePr w:type="firstRow">
      <w:pPr>
        <w:spacing w:before="0" w:after="0" w:line="240" w:lineRule="auto"/>
      </w:pPr>
      <w:rPr>
        <w:b/>
        <w:bCs/>
        <w:color w:val="FFFFFF" w:themeColor="background1"/>
      </w:rPr>
      <w:tblPr/>
      <w:tcPr>
        <w:tcBorders>
          <w:top w:val="single" w:sz="8"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nil"/>
          <w:insideV w:val="nil"/>
        </w:tcBorders>
        <w:shd w:val="clear" w:color="auto" w:fill="716B5F" w:themeFill="accent5"/>
      </w:tcPr>
    </w:tblStylePr>
    <w:tblStylePr w:type="lastRow">
      <w:pPr>
        <w:spacing w:before="0" w:after="0" w:line="240" w:lineRule="auto"/>
      </w:pPr>
      <w:rPr>
        <w:b/>
        <w:bCs/>
      </w:rPr>
      <w:tblPr/>
      <w:tcPr>
        <w:tcBorders>
          <w:top w:val="double" w:sz="6"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DDAD6" w:themeFill="accent5" w:themeFillTint="3F"/>
      </w:tcPr>
    </w:tblStylePr>
    <w:tblStylePr w:type="band1Horz">
      <w:tblPr/>
      <w:tcPr>
        <w:tcBorders>
          <w:insideH w:val="nil"/>
          <w:insideV w:val="nil"/>
        </w:tcBorders>
        <w:shd w:val="clear" w:color="auto" w:fill="DDDAD6" w:themeFill="accent5" w:themeFillTint="3F"/>
      </w:tcPr>
    </w:tblStylePr>
    <w:tblStylePr w:type="band2Horz">
      <w:tblPr/>
      <w:tcPr>
        <w:tcBorders>
          <w:insideH w:val="nil"/>
          <w:insideV w:val="nil"/>
        </w:tcBorders>
      </w:tcPr>
    </w:tblStylePr>
  </w:style>
  <w:style w:type="table" w:styleId="Mellanmrkskuggning1-dekorfrg6">
    <w:name w:val="Medium Shading 1 Accent 6"/>
    <w:basedOn w:val="Normaltabell"/>
    <w:uiPriority w:val="63"/>
    <w:semiHidden/>
    <w:unhideWhenUsed/>
    <w:rsid w:val="00573DFD"/>
    <w:pPr>
      <w:spacing w:after="0" w:line="240" w:lineRule="auto"/>
    </w:pPr>
    <w:tblPr>
      <w:tblStyleRowBandSize w:val="1"/>
      <w:tblStyleColBandSize w:val="1"/>
      <w:tblBorders>
        <w:top w:val="single" w:sz="8"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single" w:sz="8" w:space="0" w:color="E7ECF2" w:themeColor="accent6" w:themeTint="BF"/>
      </w:tblBorders>
    </w:tblPr>
    <w:tblStylePr w:type="firstRow">
      <w:pPr>
        <w:spacing w:before="0" w:after="0" w:line="240" w:lineRule="auto"/>
      </w:pPr>
      <w:rPr>
        <w:b/>
        <w:bCs/>
        <w:color w:val="FFFFFF" w:themeColor="background1"/>
      </w:rPr>
      <w:tblPr/>
      <w:tcPr>
        <w:tcBorders>
          <w:top w:val="single" w:sz="8"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nil"/>
          <w:insideV w:val="nil"/>
        </w:tcBorders>
        <w:shd w:val="clear" w:color="auto" w:fill="E0E7EE" w:themeFill="accent6"/>
      </w:tcPr>
    </w:tblStylePr>
    <w:tblStylePr w:type="lastRow">
      <w:pPr>
        <w:spacing w:before="0" w:after="0" w:line="240" w:lineRule="auto"/>
      </w:pPr>
      <w:rPr>
        <w:b/>
        <w:bCs/>
      </w:rPr>
      <w:tblPr/>
      <w:tcPr>
        <w:tcBorders>
          <w:top w:val="double" w:sz="6"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8FA" w:themeFill="accent6" w:themeFillTint="3F"/>
      </w:tcPr>
    </w:tblStylePr>
    <w:tblStylePr w:type="band1Horz">
      <w:tblPr/>
      <w:tcPr>
        <w:tcBorders>
          <w:insideH w:val="nil"/>
          <w:insideV w:val="nil"/>
        </w:tcBorders>
        <w:shd w:val="clear" w:color="auto" w:fill="F7F8FA" w:themeFill="accent6" w:themeFillTint="3F"/>
      </w:tcPr>
    </w:tblStylePr>
    <w:tblStylePr w:type="band2Horz">
      <w:tblPr/>
      <w:tcPr>
        <w:tcBorders>
          <w:insideH w:val="nil"/>
          <w:insideV w:val="nil"/>
        </w:tcBorders>
      </w:tcPr>
    </w:tblStylePr>
  </w:style>
  <w:style w:type="table" w:styleId="Mellanmrkskuggning2">
    <w:name w:val="Medium Shading 2"/>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1">
    <w:name w:val="Medium Shading 2 Accent 1"/>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A305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A3050" w:themeFill="accent1"/>
      </w:tcPr>
    </w:tblStylePr>
    <w:tblStylePr w:type="lastCol">
      <w:rPr>
        <w:b/>
        <w:bCs/>
        <w:color w:val="FFFFFF" w:themeColor="background1"/>
      </w:rPr>
      <w:tblPr/>
      <w:tcPr>
        <w:tcBorders>
          <w:left w:val="nil"/>
          <w:right w:val="nil"/>
          <w:insideH w:val="nil"/>
          <w:insideV w:val="nil"/>
        </w:tcBorders>
        <w:shd w:val="clear" w:color="auto" w:fill="1A305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2">
    <w:name w:val="Medium Shading 2 Accent 2"/>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FDDD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FDDD9" w:themeFill="accent2"/>
      </w:tcPr>
    </w:tblStylePr>
    <w:tblStylePr w:type="lastCol">
      <w:rPr>
        <w:b/>
        <w:bCs/>
        <w:color w:val="FFFFFF" w:themeColor="background1"/>
      </w:rPr>
      <w:tblPr/>
      <w:tcPr>
        <w:tcBorders>
          <w:left w:val="nil"/>
          <w:right w:val="nil"/>
          <w:insideH w:val="nil"/>
          <w:insideV w:val="nil"/>
        </w:tcBorders>
        <w:shd w:val="clear" w:color="auto" w:fill="DFDDD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3">
    <w:name w:val="Medium Shading 2 Accent 3"/>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6719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67199" w:themeFill="accent3"/>
      </w:tcPr>
    </w:tblStylePr>
    <w:tblStylePr w:type="lastCol">
      <w:rPr>
        <w:b/>
        <w:bCs/>
        <w:color w:val="FFFFFF" w:themeColor="background1"/>
      </w:rPr>
      <w:tblPr/>
      <w:tcPr>
        <w:tcBorders>
          <w:left w:val="nil"/>
          <w:right w:val="nil"/>
          <w:insideH w:val="nil"/>
          <w:insideV w:val="nil"/>
        </w:tcBorders>
        <w:shd w:val="clear" w:color="auto" w:fill="46719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4">
    <w:name w:val="Medium Shading 2 Accent 4"/>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B6C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0B6C9" w:themeFill="accent4"/>
      </w:tcPr>
    </w:tblStylePr>
    <w:tblStylePr w:type="lastCol">
      <w:rPr>
        <w:b/>
        <w:bCs/>
        <w:color w:val="FFFFFF" w:themeColor="background1"/>
      </w:rPr>
      <w:tblPr/>
      <w:tcPr>
        <w:tcBorders>
          <w:left w:val="nil"/>
          <w:right w:val="nil"/>
          <w:insideH w:val="nil"/>
          <w:insideV w:val="nil"/>
        </w:tcBorders>
        <w:shd w:val="clear" w:color="auto" w:fill="A0B6C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5">
    <w:name w:val="Medium Shading 2 Accent 5"/>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16B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16B5F" w:themeFill="accent5"/>
      </w:tcPr>
    </w:tblStylePr>
    <w:tblStylePr w:type="lastCol">
      <w:rPr>
        <w:b/>
        <w:bCs/>
        <w:color w:val="FFFFFF" w:themeColor="background1"/>
      </w:rPr>
      <w:tblPr/>
      <w:tcPr>
        <w:tcBorders>
          <w:left w:val="nil"/>
          <w:right w:val="nil"/>
          <w:insideH w:val="nil"/>
          <w:insideV w:val="nil"/>
        </w:tcBorders>
        <w:shd w:val="clear" w:color="auto" w:fill="716B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skuggning2-dekorfrg6">
    <w:name w:val="Medium Shading 2 Accent 6"/>
    <w:basedOn w:val="Normaltabell"/>
    <w:uiPriority w:val="64"/>
    <w:semiHidden/>
    <w:unhideWhenUsed/>
    <w:rsid w:val="00573DF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7E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7EE" w:themeFill="accent6"/>
      </w:tcPr>
    </w:tblStylePr>
    <w:tblStylePr w:type="lastCol">
      <w:rPr>
        <w:b/>
        <w:bCs/>
        <w:color w:val="FFFFFF" w:themeColor="background1"/>
      </w:rPr>
      <w:tblPr/>
      <w:tcPr>
        <w:tcBorders>
          <w:left w:val="nil"/>
          <w:right w:val="nil"/>
          <w:insideH w:val="nil"/>
          <w:insideV w:val="nil"/>
        </w:tcBorders>
        <w:shd w:val="clear" w:color="auto" w:fill="E0E7E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llanmrktrutnt1">
    <w:name w:val="Medium Grid 1"/>
    <w:basedOn w:val="Normaltabell"/>
    <w:uiPriority w:val="67"/>
    <w:semiHidden/>
    <w:unhideWhenUsed/>
    <w:rsid w:val="00573DF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llanmrktrutnt1-dekorfrg1">
    <w:name w:val="Medium Grid 1 Accent 1"/>
    <w:basedOn w:val="Normaltabell"/>
    <w:uiPriority w:val="67"/>
    <w:semiHidden/>
    <w:unhideWhenUsed/>
    <w:rsid w:val="00573DFD"/>
    <w:pPr>
      <w:spacing w:after="0" w:line="240" w:lineRule="auto"/>
    </w:pPr>
    <w:tblPr>
      <w:tblStyleRowBandSize w:val="1"/>
      <w:tblStyleColBandSize w:val="1"/>
      <w:tblBorders>
        <w:top w:val="single" w:sz="8" w:space="0" w:color="335D9C" w:themeColor="accent1" w:themeTint="BF"/>
        <w:left w:val="single" w:sz="8" w:space="0" w:color="335D9C" w:themeColor="accent1" w:themeTint="BF"/>
        <w:bottom w:val="single" w:sz="8" w:space="0" w:color="335D9C" w:themeColor="accent1" w:themeTint="BF"/>
        <w:right w:val="single" w:sz="8" w:space="0" w:color="335D9C" w:themeColor="accent1" w:themeTint="BF"/>
        <w:insideH w:val="single" w:sz="8" w:space="0" w:color="335D9C" w:themeColor="accent1" w:themeTint="BF"/>
        <w:insideV w:val="single" w:sz="8" w:space="0" w:color="335D9C" w:themeColor="accent1" w:themeTint="BF"/>
      </w:tblBorders>
    </w:tblPr>
    <w:tcPr>
      <w:shd w:val="clear" w:color="auto" w:fill="B3C8E6" w:themeFill="accent1" w:themeFillTint="3F"/>
    </w:tcPr>
    <w:tblStylePr w:type="firstRow">
      <w:rPr>
        <w:b/>
        <w:bCs/>
      </w:rPr>
    </w:tblStylePr>
    <w:tblStylePr w:type="lastRow">
      <w:rPr>
        <w:b/>
        <w:bCs/>
      </w:rPr>
      <w:tblPr/>
      <w:tcPr>
        <w:tcBorders>
          <w:top w:val="single" w:sz="18" w:space="0" w:color="335D9C" w:themeColor="accent1" w:themeTint="BF"/>
        </w:tcBorders>
      </w:tcPr>
    </w:tblStylePr>
    <w:tblStylePr w:type="firstCol">
      <w:rPr>
        <w:b/>
        <w:bCs/>
      </w:rPr>
    </w:tblStylePr>
    <w:tblStylePr w:type="lastCol">
      <w:rPr>
        <w:b/>
        <w:bCs/>
      </w:rPr>
    </w:tblStylePr>
    <w:tblStylePr w:type="band1Vert">
      <w:tblPr/>
      <w:tcPr>
        <w:shd w:val="clear" w:color="auto" w:fill="6790CD" w:themeFill="accent1" w:themeFillTint="7F"/>
      </w:tcPr>
    </w:tblStylePr>
    <w:tblStylePr w:type="band1Horz">
      <w:tblPr/>
      <w:tcPr>
        <w:shd w:val="clear" w:color="auto" w:fill="6790CD" w:themeFill="accent1" w:themeFillTint="7F"/>
      </w:tcPr>
    </w:tblStylePr>
  </w:style>
  <w:style w:type="table" w:styleId="Mellanmrktrutnt1-dekorfrg2">
    <w:name w:val="Medium Grid 1 Accent 2"/>
    <w:basedOn w:val="Normaltabell"/>
    <w:uiPriority w:val="67"/>
    <w:semiHidden/>
    <w:unhideWhenUsed/>
    <w:rsid w:val="00573DFD"/>
    <w:pPr>
      <w:spacing w:after="0" w:line="240" w:lineRule="auto"/>
    </w:pPr>
    <w:tblPr>
      <w:tblStyleRowBandSize w:val="1"/>
      <w:tblStyleColBandSize w:val="1"/>
      <w:tblBorders>
        <w:top w:val="single" w:sz="8" w:space="0" w:color="E7E5E2" w:themeColor="accent2" w:themeTint="BF"/>
        <w:left w:val="single" w:sz="8" w:space="0" w:color="E7E5E2" w:themeColor="accent2" w:themeTint="BF"/>
        <w:bottom w:val="single" w:sz="8" w:space="0" w:color="E7E5E2" w:themeColor="accent2" w:themeTint="BF"/>
        <w:right w:val="single" w:sz="8" w:space="0" w:color="E7E5E2" w:themeColor="accent2" w:themeTint="BF"/>
        <w:insideH w:val="single" w:sz="8" w:space="0" w:color="E7E5E2" w:themeColor="accent2" w:themeTint="BF"/>
        <w:insideV w:val="single" w:sz="8" w:space="0" w:color="E7E5E2" w:themeColor="accent2" w:themeTint="BF"/>
      </w:tblBorders>
    </w:tblPr>
    <w:tcPr>
      <w:shd w:val="clear" w:color="auto" w:fill="F7F6F5" w:themeFill="accent2" w:themeFillTint="3F"/>
    </w:tcPr>
    <w:tblStylePr w:type="firstRow">
      <w:rPr>
        <w:b/>
        <w:bCs/>
      </w:rPr>
    </w:tblStylePr>
    <w:tblStylePr w:type="lastRow">
      <w:rPr>
        <w:b/>
        <w:bCs/>
      </w:rPr>
      <w:tblPr/>
      <w:tcPr>
        <w:tcBorders>
          <w:top w:val="single" w:sz="18" w:space="0" w:color="E7E5E2" w:themeColor="accent2" w:themeTint="BF"/>
        </w:tcBorders>
      </w:tcPr>
    </w:tblStylePr>
    <w:tblStylePr w:type="firstCol">
      <w:rPr>
        <w:b/>
        <w:bCs/>
      </w:rPr>
    </w:tblStylePr>
    <w:tblStylePr w:type="lastCol">
      <w:rPr>
        <w:b/>
        <w:bCs/>
      </w:rPr>
    </w:tblStylePr>
    <w:tblStylePr w:type="band1Vert">
      <w:tblPr/>
      <w:tcPr>
        <w:shd w:val="clear" w:color="auto" w:fill="EFEEEC" w:themeFill="accent2" w:themeFillTint="7F"/>
      </w:tcPr>
    </w:tblStylePr>
    <w:tblStylePr w:type="band1Horz">
      <w:tblPr/>
      <w:tcPr>
        <w:shd w:val="clear" w:color="auto" w:fill="EFEEEC" w:themeFill="accent2" w:themeFillTint="7F"/>
      </w:tcPr>
    </w:tblStylePr>
  </w:style>
  <w:style w:type="table" w:styleId="Mellanmrktrutnt1-dekorfrg3">
    <w:name w:val="Medium Grid 1 Accent 3"/>
    <w:basedOn w:val="Normaltabell"/>
    <w:uiPriority w:val="67"/>
    <w:semiHidden/>
    <w:unhideWhenUsed/>
    <w:rsid w:val="00573DFD"/>
    <w:pPr>
      <w:spacing w:after="0" w:line="240" w:lineRule="auto"/>
    </w:pPr>
    <w:tblPr>
      <w:tblStyleRowBandSize w:val="1"/>
      <w:tblStyleColBandSize w:val="1"/>
      <w:tblBorders>
        <w:top w:val="single" w:sz="8" w:space="0" w:color="6B94BB" w:themeColor="accent3" w:themeTint="BF"/>
        <w:left w:val="single" w:sz="8" w:space="0" w:color="6B94BB" w:themeColor="accent3" w:themeTint="BF"/>
        <w:bottom w:val="single" w:sz="8" w:space="0" w:color="6B94BB" w:themeColor="accent3" w:themeTint="BF"/>
        <w:right w:val="single" w:sz="8" w:space="0" w:color="6B94BB" w:themeColor="accent3" w:themeTint="BF"/>
        <w:insideH w:val="single" w:sz="8" w:space="0" w:color="6B94BB" w:themeColor="accent3" w:themeTint="BF"/>
        <w:insideV w:val="single" w:sz="8" w:space="0" w:color="6B94BB" w:themeColor="accent3" w:themeTint="BF"/>
      </w:tblBorders>
    </w:tblPr>
    <w:tcPr>
      <w:shd w:val="clear" w:color="auto" w:fill="CEDBE8" w:themeFill="accent3" w:themeFillTint="3F"/>
    </w:tcPr>
    <w:tblStylePr w:type="firstRow">
      <w:rPr>
        <w:b/>
        <w:bCs/>
      </w:rPr>
    </w:tblStylePr>
    <w:tblStylePr w:type="lastRow">
      <w:rPr>
        <w:b/>
        <w:bCs/>
      </w:rPr>
      <w:tblPr/>
      <w:tcPr>
        <w:tcBorders>
          <w:top w:val="single" w:sz="18" w:space="0" w:color="6B94BB" w:themeColor="accent3" w:themeTint="BF"/>
        </w:tcBorders>
      </w:tcPr>
    </w:tblStylePr>
    <w:tblStylePr w:type="firstCol">
      <w:rPr>
        <w:b/>
        <w:bCs/>
      </w:rPr>
    </w:tblStylePr>
    <w:tblStylePr w:type="lastCol">
      <w:rPr>
        <w:b/>
        <w:bCs/>
      </w:rPr>
    </w:tblStylePr>
    <w:tblStylePr w:type="band1Vert">
      <w:tblPr/>
      <w:tcPr>
        <w:shd w:val="clear" w:color="auto" w:fill="9CB8D2" w:themeFill="accent3" w:themeFillTint="7F"/>
      </w:tcPr>
    </w:tblStylePr>
    <w:tblStylePr w:type="band1Horz">
      <w:tblPr/>
      <w:tcPr>
        <w:shd w:val="clear" w:color="auto" w:fill="9CB8D2" w:themeFill="accent3" w:themeFillTint="7F"/>
      </w:tcPr>
    </w:tblStylePr>
  </w:style>
  <w:style w:type="table" w:styleId="Mellanmrktrutnt1-dekorfrg4">
    <w:name w:val="Medium Grid 1 Accent 4"/>
    <w:basedOn w:val="Normaltabell"/>
    <w:uiPriority w:val="67"/>
    <w:semiHidden/>
    <w:unhideWhenUsed/>
    <w:rsid w:val="00573DFD"/>
    <w:pPr>
      <w:spacing w:after="0" w:line="240" w:lineRule="auto"/>
    </w:pPr>
    <w:tblPr>
      <w:tblStyleRowBandSize w:val="1"/>
      <w:tblStyleColBandSize w:val="1"/>
      <w:tblBorders>
        <w:top w:val="single" w:sz="8" w:space="0" w:color="B7C8D6" w:themeColor="accent4" w:themeTint="BF"/>
        <w:left w:val="single" w:sz="8" w:space="0" w:color="B7C8D6" w:themeColor="accent4" w:themeTint="BF"/>
        <w:bottom w:val="single" w:sz="8" w:space="0" w:color="B7C8D6" w:themeColor="accent4" w:themeTint="BF"/>
        <w:right w:val="single" w:sz="8" w:space="0" w:color="B7C8D6" w:themeColor="accent4" w:themeTint="BF"/>
        <w:insideH w:val="single" w:sz="8" w:space="0" w:color="B7C8D6" w:themeColor="accent4" w:themeTint="BF"/>
        <w:insideV w:val="single" w:sz="8" w:space="0" w:color="B7C8D6" w:themeColor="accent4" w:themeTint="BF"/>
      </w:tblBorders>
    </w:tblPr>
    <w:tcPr>
      <w:shd w:val="clear" w:color="auto" w:fill="E7ECF1" w:themeFill="accent4" w:themeFillTint="3F"/>
    </w:tcPr>
    <w:tblStylePr w:type="firstRow">
      <w:rPr>
        <w:b/>
        <w:bCs/>
      </w:rPr>
    </w:tblStylePr>
    <w:tblStylePr w:type="lastRow">
      <w:rPr>
        <w:b/>
        <w:bCs/>
      </w:rPr>
      <w:tblPr/>
      <w:tcPr>
        <w:tcBorders>
          <w:top w:val="single" w:sz="18" w:space="0" w:color="B7C8D6" w:themeColor="accent4" w:themeTint="BF"/>
        </w:tcBorders>
      </w:tcPr>
    </w:tblStylePr>
    <w:tblStylePr w:type="firstCol">
      <w:rPr>
        <w:b/>
        <w:bCs/>
      </w:rPr>
    </w:tblStylePr>
    <w:tblStylePr w:type="lastCol">
      <w:rPr>
        <w:b/>
        <w:bCs/>
      </w:rPr>
    </w:tblStylePr>
    <w:tblStylePr w:type="band1Vert">
      <w:tblPr/>
      <w:tcPr>
        <w:shd w:val="clear" w:color="auto" w:fill="CFDAE4" w:themeFill="accent4" w:themeFillTint="7F"/>
      </w:tcPr>
    </w:tblStylePr>
    <w:tblStylePr w:type="band1Horz">
      <w:tblPr/>
      <w:tcPr>
        <w:shd w:val="clear" w:color="auto" w:fill="CFDAE4" w:themeFill="accent4" w:themeFillTint="7F"/>
      </w:tcPr>
    </w:tblStylePr>
  </w:style>
  <w:style w:type="table" w:styleId="Mellanmrktrutnt1-dekorfrg5">
    <w:name w:val="Medium Grid 1 Accent 5"/>
    <w:basedOn w:val="Normaltabell"/>
    <w:uiPriority w:val="67"/>
    <w:semiHidden/>
    <w:unhideWhenUsed/>
    <w:rsid w:val="00573DFD"/>
    <w:pPr>
      <w:spacing w:after="0" w:line="240" w:lineRule="auto"/>
    </w:pPr>
    <w:tblPr>
      <w:tblStyleRowBandSize w:val="1"/>
      <w:tblStyleColBandSize w:val="1"/>
      <w:tblBorders>
        <w:top w:val="single" w:sz="8" w:space="0" w:color="979184" w:themeColor="accent5" w:themeTint="BF"/>
        <w:left w:val="single" w:sz="8" w:space="0" w:color="979184" w:themeColor="accent5" w:themeTint="BF"/>
        <w:bottom w:val="single" w:sz="8" w:space="0" w:color="979184" w:themeColor="accent5" w:themeTint="BF"/>
        <w:right w:val="single" w:sz="8" w:space="0" w:color="979184" w:themeColor="accent5" w:themeTint="BF"/>
        <w:insideH w:val="single" w:sz="8" w:space="0" w:color="979184" w:themeColor="accent5" w:themeTint="BF"/>
        <w:insideV w:val="single" w:sz="8" w:space="0" w:color="979184" w:themeColor="accent5" w:themeTint="BF"/>
      </w:tblBorders>
    </w:tblPr>
    <w:tcPr>
      <w:shd w:val="clear" w:color="auto" w:fill="DDDAD6" w:themeFill="accent5" w:themeFillTint="3F"/>
    </w:tcPr>
    <w:tblStylePr w:type="firstRow">
      <w:rPr>
        <w:b/>
        <w:bCs/>
      </w:rPr>
    </w:tblStylePr>
    <w:tblStylePr w:type="lastRow">
      <w:rPr>
        <w:b/>
        <w:bCs/>
      </w:rPr>
      <w:tblPr/>
      <w:tcPr>
        <w:tcBorders>
          <w:top w:val="single" w:sz="18" w:space="0" w:color="979184" w:themeColor="accent5" w:themeTint="BF"/>
        </w:tcBorders>
      </w:tcPr>
    </w:tblStylePr>
    <w:tblStylePr w:type="firstCol">
      <w:rPr>
        <w:b/>
        <w:bCs/>
      </w:rPr>
    </w:tblStylePr>
    <w:tblStylePr w:type="lastCol">
      <w:rPr>
        <w:b/>
        <w:bCs/>
      </w:rPr>
    </w:tblStylePr>
    <w:tblStylePr w:type="band1Vert">
      <w:tblPr/>
      <w:tcPr>
        <w:shd w:val="clear" w:color="auto" w:fill="BAB5AD" w:themeFill="accent5" w:themeFillTint="7F"/>
      </w:tcPr>
    </w:tblStylePr>
    <w:tblStylePr w:type="band1Horz">
      <w:tblPr/>
      <w:tcPr>
        <w:shd w:val="clear" w:color="auto" w:fill="BAB5AD" w:themeFill="accent5" w:themeFillTint="7F"/>
      </w:tcPr>
    </w:tblStylePr>
  </w:style>
  <w:style w:type="table" w:styleId="Mellanmrktrutnt1-dekorfrg6">
    <w:name w:val="Medium Grid 1 Accent 6"/>
    <w:basedOn w:val="Normaltabell"/>
    <w:uiPriority w:val="67"/>
    <w:semiHidden/>
    <w:unhideWhenUsed/>
    <w:rsid w:val="00573DFD"/>
    <w:pPr>
      <w:spacing w:after="0" w:line="240" w:lineRule="auto"/>
    </w:pPr>
    <w:tblPr>
      <w:tblStyleRowBandSize w:val="1"/>
      <w:tblStyleColBandSize w:val="1"/>
      <w:tblBorders>
        <w:top w:val="single" w:sz="8" w:space="0" w:color="E7ECF2" w:themeColor="accent6" w:themeTint="BF"/>
        <w:left w:val="single" w:sz="8" w:space="0" w:color="E7ECF2" w:themeColor="accent6" w:themeTint="BF"/>
        <w:bottom w:val="single" w:sz="8" w:space="0" w:color="E7ECF2" w:themeColor="accent6" w:themeTint="BF"/>
        <w:right w:val="single" w:sz="8" w:space="0" w:color="E7ECF2" w:themeColor="accent6" w:themeTint="BF"/>
        <w:insideH w:val="single" w:sz="8" w:space="0" w:color="E7ECF2" w:themeColor="accent6" w:themeTint="BF"/>
        <w:insideV w:val="single" w:sz="8" w:space="0" w:color="E7ECF2" w:themeColor="accent6" w:themeTint="BF"/>
      </w:tblBorders>
    </w:tblPr>
    <w:tcPr>
      <w:shd w:val="clear" w:color="auto" w:fill="F7F8FA" w:themeFill="accent6" w:themeFillTint="3F"/>
    </w:tcPr>
    <w:tblStylePr w:type="firstRow">
      <w:rPr>
        <w:b/>
        <w:bCs/>
      </w:rPr>
    </w:tblStylePr>
    <w:tblStylePr w:type="lastRow">
      <w:rPr>
        <w:b/>
        <w:bCs/>
      </w:rPr>
      <w:tblPr/>
      <w:tcPr>
        <w:tcBorders>
          <w:top w:val="single" w:sz="18" w:space="0" w:color="E7ECF2" w:themeColor="accent6" w:themeTint="BF"/>
        </w:tcBorders>
      </w:tcPr>
    </w:tblStylePr>
    <w:tblStylePr w:type="firstCol">
      <w:rPr>
        <w:b/>
        <w:bCs/>
      </w:rPr>
    </w:tblStylePr>
    <w:tblStylePr w:type="lastCol">
      <w:rPr>
        <w:b/>
        <w:bCs/>
      </w:rPr>
    </w:tblStylePr>
    <w:tblStylePr w:type="band1Vert">
      <w:tblPr/>
      <w:tcPr>
        <w:shd w:val="clear" w:color="auto" w:fill="EFF2F6" w:themeFill="accent6" w:themeFillTint="7F"/>
      </w:tcPr>
    </w:tblStylePr>
    <w:tblStylePr w:type="band1Horz">
      <w:tblPr/>
      <w:tcPr>
        <w:shd w:val="clear" w:color="auto" w:fill="EFF2F6" w:themeFill="accent6" w:themeFillTint="7F"/>
      </w:tcPr>
    </w:tblStylePr>
  </w:style>
  <w:style w:type="table" w:styleId="Mellanmrktrutnt2">
    <w:name w:val="Medium Grid 2"/>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llanmrktrutnt2-dekorfrg1">
    <w:name w:val="Medium Grid 2 Accent 1"/>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A3050" w:themeColor="accent1"/>
        <w:left w:val="single" w:sz="8" w:space="0" w:color="1A3050" w:themeColor="accent1"/>
        <w:bottom w:val="single" w:sz="8" w:space="0" w:color="1A3050" w:themeColor="accent1"/>
        <w:right w:val="single" w:sz="8" w:space="0" w:color="1A3050" w:themeColor="accent1"/>
        <w:insideH w:val="single" w:sz="8" w:space="0" w:color="1A3050" w:themeColor="accent1"/>
        <w:insideV w:val="single" w:sz="8" w:space="0" w:color="1A3050" w:themeColor="accent1"/>
      </w:tblBorders>
    </w:tblPr>
    <w:tcPr>
      <w:shd w:val="clear" w:color="auto" w:fill="B3C8E6" w:themeFill="accent1" w:themeFillTint="3F"/>
    </w:tcPr>
    <w:tblStylePr w:type="firstRow">
      <w:rPr>
        <w:b/>
        <w:bCs/>
        <w:color w:val="000000" w:themeColor="text1"/>
      </w:rPr>
      <w:tblPr/>
      <w:tcPr>
        <w:shd w:val="clear" w:color="auto" w:fill="E1E9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D2EB" w:themeFill="accent1" w:themeFillTint="33"/>
      </w:tcPr>
    </w:tblStylePr>
    <w:tblStylePr w:type="band1Vert">
      <w:tblPr/>
      <w:tcPr>
        <w:shd w:val="clear" w:color="auto" w:fill="6790CD" w:themeFill="accent1" w:themeFillTint="7F"/>
      </w:tcPr>
    </w:tblStylePr>
    <w:tblStylePr w:type="band1Horz">
      <w:tblPr/>
      <w:tcPr>
        <w:tcBorders>
          <w:insideH w:val="single" w:sz="6" w:space="0" w:color="1A3050" w:themeColor="accent1"/>
          <w:insideV w:val="single" w:sz="6" w:space="0" w:color="1A3050" w:themeColor="accent1"/>
        </w:tcBorders>
        <w:shd w:val="clear" w:color="auto" w:fill="6790CD" w:themeFill="accent1" w:themeFillTint="7F"/>
      </w:tcPr>
    </w:tblStylePr>
    <w:tblStylePr w:type="nwCell">
      <w:tblPr/>
      <w:tcPr>
        <w:shd w:val="clear" w:color="auto" w:fill="FFFFFF" w:themeFill="background1"/>
      </w:tcPr>
    </w:tblStylePr>
  </w:style>
  <w:style w:type="table" w:styleId="Mellanmrktrutnt2-dekorfrg2">
    <w:name w:val="Medium Grid 2 Accent 2"/>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FDDD9" w:themeColor="accent2"/>
        <w:left w:val="single" w:sz="8" w:space="0" w:color="DFDDD9" w:themeColor="accent2"/>
        <w:bottom w:val="single" w:sz="8" w:space="0" w:color="DFDDD9" w:themeColor="accent2"/>
        <w:right w:val="single" w:sz="8" w:space="0" w:color="DFDDD9" w:themeColor="accent2"/>
        <w:insideH w:val="single" w:sz="8" w:space="0" w:color="DFDDD9" w:themeColor="accent2"/>
        <w:insideV w:val="single" w:sz="8" w:space="0" w:color="DFDDD9" w:themeColor="accent2"/>
      </w:tblBorders>
    </w:tblPr>
    <w:tcPr>
      <w:shd w:val="clear" w:color="auto" w:fill="F7F6F5" w:themeFill="accent2" w:themeFillTint="3F"/>
    </w:tcPr>
    <w:tblStylePr w:type="firstRow">
      <w:rPr>
        <w:b/>
        <w:bCs/>
        <w:color w:val="000000" w:themeColor="text1"/>
      </w:rPr>
      <w:tblPr/>
      <w:tcPr>
        <w:shd w:val="clear" w:color="auto" w:fill="FBFBF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7" w:themeFill="accent2" w:themeFillTint="33"/>
      </w:tcPr>
    </w:tblStylePr>
    <w:tblStylePr w:type="band1Vert">
      <w:tblPr/>
      <w:tcPr>
        <w:shd w:val="clear" w:color="auto" w:fill="EFEEEC" w:themeFill="accent2" w:themeFillTint="7F"/>
      </w:tcPr>
    </w:tblStylePr>
    <w:tblStylePr w:type="band1Horz">
      <w:tblPr/>
      <w:tcPr>
        <w:tcBorders>
          <w:insideH w:val="single" w:sz="6" w:space="0" w:color="DFDDD9" w:themeColor="accent2"/>
          <w:insideV w:val="single" w:sz="6" w:space="0" w:color="DFDDD9" w:themeColor="accent2"/>
        </w:tcBorders>
        <w:shd w:val="clear" w:color="auto" w:fill="EFEEEC" w:themeFill="accent2" w:themeFillTint="7F"/>
      </w:tcPr>
    </w:tblStylePr>
    <w:tblStylePr w:type="nwCell">
      <w:tblPr/>
      <w:tcPr>
        <w:shd w:val="clear" w:color="auto" w:fill="FFFFFF" w:themeFill="background1"/>
      </w:tcPr>
    </w:tblStylePr>
  </w:style>
  <w:style w:type="table" w:styleId="Mellanmrktrutnt2-dekorfrg3">
    <w:name w:val="Medium Grid 2 Accent 3"/>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67199" w:themeColor="accent3"/>
        <w:left w:val="single" w:sz="8" w:space="0" w:color="467199" w:themeColor="accent3"/>
        <w:bottom w:val="single" w:sz="8" w:space="0" w:color="467199" w:themeColor="accent3"/>
        <w:right w:val="single" w:sz="8" w:space="0" w:color="467199" w:themeColor="accent3"/>
        <w:insideH w:val="single" w:sz="8" w:space="0" w:color="467199" w:themeColor="accent3"/>
        <w:insideV w:val="single" w:sz="8" w:space="0" w:color="467199" w:themeColor="accent3"/>
      </w:tblBorders>
    </w:tblPr>
    <w:tcPr>
      <w:shd w:val="clear" w:color="auto" w:fill="CEDBE8" w:themeFill="accent3" w:themeFillTint="3F"/>
    </w:tcPr>
    <w:tblStylePr w:type="firstRow">
      <w:rPr>
        <w:b/>
        <w:bCs/>
        <w:color w:val="000000" w:themeColor="text1"/>
      </w:rPr>
      <w:tblPr/>
      <w:tcPr>
        <w:shd w:val="clear" w:color="auto" w:fill="EBF1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E2ED" w:themeFill="accent3" w:themeFillTint="33"/>
      </w:tcPr>
    </w:tblStylePr>
    <w:tblStylePr w:type="band1Vert">
      <w:tblPr/>
      <w:tcPr>
        <w:shd w:val="clear" w:color="auto" w:fill="9CB8D2" w:themeFill="accent3" w:themeFillTint="7F"/>
      </w:tcPr>
    </w:tblStylePr>
    <w:tblStylePr w:type="band1Horz">
      <w:tblPr/>
      <w:tcPr>
        <w:tcBorders>
          <w:insideH w:val="single" w:sz="6" w:space="0" w:color="467199" w:themeColor="accent3"/>
          <w:insideV w:val="single" w:sz="6" w:space="0" w:color="467199" w:themeColor="accent3"/>
        </w:tcBorders>
        <w:shd w:val="clear" w:color="auto" w:fill="9CB8D2" w:themeFill="accent3" w:themeFillTint="7F"/>
      </w:tcPr>
    </w:tblStylePr>
    <w:tblStylePr w:type="nwCell">
      <w:tblPr/>
      <w:tcPr>
        <w:shd w:val="clear" w:color="auto" w:fill="FFFFFF" w:themeFill="background1"/>
      </w:tcPr>
    </w:tblStylePr>
  </w:style>
  <w:style w:type="table" w:styleId="Mellanmrktrutnt2-dekorfrg4">
    <w:name w:val="Medium Grid 2 Accent 4"/>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B6C9" w:themeColor="accent4"/>
        <w:left w:val="single" w:sz="8" w:space="0" w:color="A0B6C9" w:themeColor="accent4"/>
        <w:bottom w:val="single" w:sz="8" w:space="0" w:color="A0B6C9" w:themeColor="accent4"/>
        <w:right w:val="single" w:sz="8" w:space="0" w:color="A0B6C9" w:themeColor="accent4"/>
        <w:insideH w:val="single" w:sz="8" w:space="0" w:color="A0B6C9" w:themeColor="accent4"/>
        <w:insideV w:val="single" w:sz="8" w:space="0" w:color="A0B6C9" w:themeColor="accent4"/>
      </w:tblBorders>
    </w:tblPr>
    <w:tcPr>
      <w:shd w:val="clear" w:color="auto" w:fill="E7ECF1" w:themeFill="accent4" w:themeFillTint="3F"/>
    </w:tcPr>
    <w:tblStylePr w:type="firstRow">
      <w:rPr>
        <w:b/>
        <w:bCs/>
        <w:color w:val="000000" w:themeColor="text1"/>
      </w:rPr>
      <w:tblPr/>
      <w:tcPr>
        <w:shd w:val="clear" w:color="auto" w:fill="F5F7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0F4" w:themeFill="accent4" w:themeFillTint="33"/>
      </w:tcPr>
    </w:tblStylePr>
    <w:tblStylePr w:type="band1Vert">
      <w:tblPr/>
      <w:tcPr>
        <w:shd w:val="clear" w:color="auto" w:fill="CFDAE4" w:themeFill="accent4" w:themeFillTint="7F"/>
      </w:tcPr>
    </w:tblStylePr>
    <w:tblStylePr w:type="band1Horz">
      <w:tblPr/>
      <w:tcPr>
        <w:tcBorders>
          <w:insideH w:val="single" w:sz="6" w:space="0" w:color="A0B6C9" w:themeColor="accent4"/>
          <w:insideV w:val="single" w:sz="6" w:space="0" w:color="A0B6C9" w:themeColor="accent4"/>
        </w:tcBorders>
        <w:shd w:val="clear" w:color="auto" w:fill="CFDAE4" w:themeFill="accent4" w:themeFillTint="7F"/>
      </w:tcPr>
    </w:tblStylePr>
    <w:tblStylePr w:type="nwCell">
      <w:tblPr/>
      <w:tcPr>
        <w:shd w:val="clear" w:color="auto" w:fill="FFFFFF" w:themeFill="background1"/>
      </w:tcPr>
    </w:tblStylePr>
  </w:style>
  <w:style w:type="table" w:styleId="Mellanmrktrutnt2-dekorfrg5">
    <w:name w:val="Medium Grid 2 Accent 5"/>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16B5F" w:themeColor="accent5"/>
        <w:left w:val="single" w:sz="8" w:space="0" w:color="716B5F" w:themeColor="accent5"/>
        <w:bottom w:val="single" w:sz="8" w:space="0" w:color="716B5F" w:themeColor="accent5"/>
        <w:right w:val="single" w:sz="8" w:space="0" w:color="716B5F" w:themeColor="accent5"/>
        <w:insideH w:val="single" w:sz="8" w:space="0" w:color="716B5F" w:themeColor="accent5"/>
        <w:insideV w:val="single" w:sz="8" w:space="0" w:color="716B5F" w:themeColor="accent5"/>
      </w:tblBorders>
    </w:tblPr>
    <w:tcPr>
      <w:shd w:val="clear" w:color="auto" w:fill="DDDAD6" w:themeFill="accent5" w:themeFillTint="3F"/>
    </w:tcPr>
    <w:tblStylePr w:type="firstRow">
      <w:rPr>
        <w:b/>
        <w:bCs/>
        <w:color w:val="000000" w:themeColor="text1"/>
      </w:rPr>
      <w:tblPr/>
      <w:tcPr>
        <w:shd w:val="clear" w:color="auto" w:fill="F1F0E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1DE" w:themeFill="accent5" w:themeFillTint="33"/>
      </w:tcPr>
    </w:tblStylePr>
    <w:tblStylePr w:type="band1Vert">
      <w:tblPr/>
      <w:tcPr>
        <w:shd w:val="clear" w:color="auto" w:fill="BAB5AD" w:themeFill="accent5" w:themeFillTint="7F"/>
      </w:tcPr>
    </w:tblStylePr>
    <w:tblStylePr w:type="band1Horz">
      <w:tblPr/>
      <w:tcPr>
        <w:tcBorders>
          <w:insideH w:val="single" w:sz="6" w:space="0" w:color="716B5F" w:themeColor="accent5"/>
          <w:insideV w:val="single" w:sz="6" w:space="0" w:color="716B5F" w:themeColor="accent5"/>
        </w:tcBorders>
        <w:shd w:val="clear" w:color="auto" w:fill="BAB5AD" w:themeFill="accent5" w:themeFillTint="7F"/>
      </w:tcPr>
    </w:tblStylePr>
    <w:tblStylePr w:type="nwCell">
      <w:tblPr/>
      <w:tcPr>
        <w:shd w:val="clear" w:color="auto" w:fill="FFFFFF" w:themeFill="background1"/>
      </w:tcPr>
    </w:tblStylePr>
  </w:style>
  <w:style w:type="table" w:styleId="Mellanmrktrutnt2-dekorfrg6">
    <w:name w:val="Medium Grid 2 Accent 6"/>
    <w:basedOn w:val="Normaltabell"/>
    <w:uiPriority w:val="68"/>
    <w:semiHidden/>
    <w:unhideWhenUsed/>
    <w:rsid w:val="00573DF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0E7EE" w:themeColor="accent6"/>
        <w:left w:val="single" w:sz="8" w:space="0" w:color="E0E7EE" w:themeColor="accent6"/>
        <w:bottom w:val="single" w:sz="8" w:space="0" w:color="E0E7EE" w:themeColor="accent6"/>
        <w:right w:val="single" w:sz="8" w:space="0" w:color="E0E7EE" w:themeColor="accent6"/>
        <w:insideH w:val="single" w:sz="8" w:space="0" w:color="E0E7EE" w:themeColor="accent6"/>
        <w:insideV w:val="single" w:sz="8" w:space="0" w:color="E0E7EE" w:themeColor="accent6"/>
      </w:tblBorders>
    </w:tblPr>
    <w:tcPr>
      <w:shd w:val="clear" w:color="auto" w:fill="F7F8FA" w:themeFill="accent6" w:themeFillTint="3F"/>
    </w:tcPr>
    <w:tblStylePr w:type="firstRow">
      <w:rPr>
        <w:b/>
        <w:bCs/>
        <w:color w:val="000000" w:themeColor="text1"/>
      </w:rPr>
      <w:tblPr/>
      <w:tcPr>
        <w:shd w:val="clear" w:color="auto" w:fill="FBFCF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AFB" w:themeFill="accent6" w:themeFillTint="33"/>
      </w:tcPr>
    </w:tblStylePr>
    <w:tblStylePr w:type="band1Vert">
      <w:tblPr/>
      <w:tcPr>
        <w:shd w:val="clear" w:color="auto" w:fill="EFF2F6" w:themeFill="accent6" w:themeFillTint="7F"/>
      </w:tcPr>
    </w:tblStylePr>
    <w:tblStylePr w:type="band1Horz">
      <w:tblPr/>
      <w:tcPr>
        <w:tcBorders>
          <w:insideH w:val="single" w:sz="6" w:space="0" w:color="E0E7EE" w:themeColor="accent6"/>
          <w:insideV w:val="single" w:sz="6" w:space="0" w:color="E0E7EE" w:themeColor="accent6"/>
        </w:tcBorders>
        <w:shd w:val="clear" w:color="auto" w:fill="EFF2F6" w:themeFill="accent6" w:themeFillTint="7F"/>
      </w:tcPr>
    </w:tblStylePr>
    <w:tblStylePr w:type="nwCell">
      <w:tblPr/>
      <w:tcPr>
        <w:shd w:val="clear" w:color="auto" w:fill="FFFFFF" w:themeFill="background1"/>
      </w:tcPr>
    </w:tblStylePr>
  </w:style>
  <w:style w:type="table" w:styleId="Mellanmrktrutnt3">
    <w:name w:val="Medium Grid 3"/>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llanmrktrutnt3-dekorfrg1">
    <w:name w:val="Medium Grid 3 Accent 1"/>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C8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A305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A305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A305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A305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9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90CD" w:themeFill="accent1" w:themeFillTint="7F"/>
      </w:tcPr>
    </w:tblStylePr>
  </w:style>
  <w:style w:type="table" w:styleId="Mellanmrktrutnt3-dekorfrg2">
    <w:name w:val="Medium Grid 3 Accent 2"/>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6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FDDD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FDDD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FDDD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FDDD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EEE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EEEC" w:themeFill="accent2" w:themeFillTint="7F"/>
      </w:tcPr>
    </w:tblStylePr>
  </w:style>
  <w:style w:type="table" w:styleId="Mellanmrktrutnt3-dekorfrg3">
    <w:name w:val="Medium Grid 3 Accent 3"/>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B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6719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6719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6719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6719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B8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B8D2" w:themeFill="accent3" w:themeFillTint="7F"/>
      </w:tcPr>
    </w:tblStylePr>
  </w:style>
  <w:style w:type="table" w:styleId="Mellanmrktrutnt3-dekorfrg4">
    <w:name w:val="Medium Grid 3 Accent 4"/>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C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B6C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B6C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B6C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B6C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DA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DAE4" w:themeFill="accent4" w:themeFillTint="7F"/>
      </w:tcPr>
    </w:tblStylePr>
  </w:style>
  <w:style w:type="table" w:styleId="Mellanmrktrutnt3-dekorfrg5">
    <w:name w:val="Medium Grid 3 Accent 5"/>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AD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16B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16B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16B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16B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AB5A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AB5AD" w:themeFill="accent5" w:themeFillTint="7F"/>
      </w:tcPr>
    </w:tblStylePr>
  </w:style>
  <w:style w:type="table" w:styleId="Mellanmrktrutnt3-dekorfrg6">
    <w:name w:val="Medium Grid 3 Accent 6"/>
    <w:basedOn w:val="Normaltabell"/>
    <w:uiPriority w:val="69"/>
    <w:semiHidden/>
    <w:unhideWhenUsed/>
    <w:rsid w:val="00573D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8F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7E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7E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7E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7E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2F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2F6" w:themeFill="accent6" w:themeFillTint="7F"/>
      </w:tcPr>
    </w:tblStylePr>
  </w:style>
  <w:style w:type="table" w:styleId="Moderntabell">
    <w:name w:val="Table Contemporary"/>
    <w:basedOn w:val="Normaltabell"/>
    <w:uiPriority w:val="99"/>
    <w:semiHidden/>
    <w:unhideWhenUsed/>
    <w:rsid w:val="00573DF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klista">
    <w:name w:val="Dark List"/>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a-dekorfrg1">
    <w:name w:val="Dark List Accent 1"/>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1A305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172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3233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3233B" w:themeFill="accent1" w:themeFillShade="BF"/>
      </w:tcPr>
    </w:tblStylePr>
    <w:tblStylePr w:type="band1Vert">
      <w:tblPr/>
      <w:tcPr>
        <w:tcBorders>
          <w:top w:val="nil"/>
          <w:left w:val="nil"/>
          <w:bottom w:val="nil"/>
          <w:right w:val="nil"/>
          <w:insideH w:val="nil"/>
          <w:insideV w:val="nil"/>
        </w:tcBorders>
        <w:shd w:val="clear" w:color="auto" w:fill="13233B" w:themeFill="accent1" w:themeFillShade="BF"/>
      </w:tcPr>
    </w:tblStylePr>
    <w:tblStylePr w:type="band1Horz">
      <w:tblPr/>
      <w:tcPr>
        <w:tcBorders>
          <w:top w:val="nil"/>
          <w:left w:val="nil"/>
          <w:bottom w:val="nil"/>
          <w:right w:val="nil"/>
          <w:insideH w:val="nil"/>
          <w:insideV w:val="nil"/>
        </w:tcBorders>
        <w:shd w:val="clear" w:color="auto" w:fill="13233B" w:themeFill="accent1" w:themeFillShade="BF"/>
      </w:tcPr>
    </w:tblStylePr>
  </w:style>
  <w:style w:type="table" w:styleId="Mrklista-dekorfrg2">
    <w:name w:val="Dark List Accent 2"/>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DFDDD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706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CA79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CA79C" w:themeFill="accent2" w:themeFillShade="BF"/>
      </w:tcPr>
    </w:tblStylePr>
    <w:tblStylePr w:type="band1Vert">
      <w:tblPr/>
      <w:tcPr>
        <w:tcBorders>
          <w:top w:val="nil"/>
          <w:left w:val="nil"/>
          <w:bottom w:val="nil"/>
          <w:right w:val="nil"/>
          <w:insideH w:val="nil"/>
          <w:insideV w:val="nil"/>
        </w:tcBorders>
        <w:shd w:val="clear" w:color="auto" w:fill="ACA79C" w:themeFill="accent2" w:themeFillShade="BF"/>
      </w:tcPr>
    </w:tblStylePr>
    <w:tblStylePr w:type="band1Horz">
      <w:tblPr/>
      <w:tcPr>
        <w:tcBorders>
          <w:top w:val="nil"/>
          <w:left w:val="nil"/>
          <w:bottom w:val="nil"/>
          <w:right w:val="nil"/>
          <w:insideH w:val="nil"/>
          <w:insideV w:val="nil"/>
        </w:tcBorders>
        <w:shd w:val="clear" w:color="auto" w:fill="ACA79C" w:themeFill="accent2" w:themeFillShade="BF"/>
      </w:tcPr>
    </w:tblStylePr>
  </w:style>
  <w:style w:type="table" w:styleId="Mrklista-dekorfrg3">
    <w:name w:val="Dark List Accent 3"/>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46719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338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4547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45472" w:themeFill="accent3" w:themeFillShade="BF"/>
      </w:tcPr>
    </w:tblStylePr>
    <w:tblStylePr w:type="band1Vert">
      <w:tblPr/>
      <w:tcPr>
        <w:tcBorders>
          <w:top w:val="nil"/>
          <w:left w:val="nil"/>
          <w:bottom w:val="nil"/>
          <w:right w:val="nil"/>
          <w:insideH w:val="nil"/>
          <w:insideV w:val="nil"/>
        </w:tcBorders>
        <w:shd w:val="clear" w:color="auto" w:fill="345472" w:themeFill="accent3" w:themeFillShade="BF"/>
      </w:tcPr>
    </w:tblStylePr>
    <w:tblStylePr w:type="band1Horz">
      <w:tblPr/>
      <w:tcPr>
        <w:tcBorders>
          <w:top w:val="nil"/>
          <w:left w:val="nil"/>
          <w:bottom w:val="nil"/>
          <w:right w:val="nil"/>
          <w:insideH w:val="nil"/>
          <w:insideV w:val="nil"/>
        </w:tcBorders>
        <w:shd w:val="clear" w:color="auto" w:fill="345472" w:themeFill="accent3" w:themeFillShade="BF"/>
      </w:tcPr>
    </w:tblStylePr>
  </w:style>
  <w:style w:type="table" w:styleId="Mrklista-dekorfrg4">
    <w:name w:val="Dark List Accent 4"/>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A0B6C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15B7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689A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689A8" w:themeFill="accent4" w:themeFillShade="BF"/>
      </w:tcPr>
    </w:tblStylePr>
    <w:tblStylePr w:type="band1Vert">
      <w:tblPr/>
      <w:tcPr>
        <w:tcBorders>
          <w:top w:val="nil"/>
          <w:left w:val="nil"/>
          <w:bottom w:val="nil"/>
          <w:right w:val="nil"/>
          <w:insideH w:val="nil"/>
          <w:insideV w:val="nil"/>
        </w:tcBorders>
        <w:shd w:val="clear" w:color="auto" w:fill="6689A8" w:themeFill="accent4" w:themeFillShade="BF"/>
      </w:tcPr>
    </w:tblStylePr>
    <w:tblStylePr w:type="band1Horz">
      <w:tblPr/>
      <w:tcPr>
        <w:tcBorders>
          <w:top w:val="nil"/>
          <w:left w:val="nil"/>
          <w:bottom w:val="nil"/>
          <w:right w:val="nil"/>
          <w:insideH w:val="nil"/>
          <w:insideV w:val="nil"/>
        </w:tcBorders>
        <w:shd w:val="clear" w:color="auto" w:fill="6689A8" w:themeFill="accent4" w:themeFillShade="BF"/>
      </w:tcPr>
    </w:tblStylePr>
  </w:style>
  <w:style w:type="table" w:styleId="Mrklista-dekorfrg5">
    <w:name w:val="Dark List Accent 5"/>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716B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835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450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45047" w:themeFill="accent5" w:themeFillShade="BF"/>
      </w:tcPr>
    </w:tblStylePr>
    <w:tblStylePr w:type="band1Vert">
      <w:tblPr/>
      <w:tcPr>
        <w:tcBorders>
          <w:top w:val="nil"/>
          <w:left w:val="nil"/>
          <w:bottom w:val="nil"/>
          <w:right w:val="nil"/>
          <w:insideH w:val="nil"/>
          <w:insideV w:val="nil"/>
        </w:tcBorders>
        <w:shd w:val="clear" w:color="auto" w:fill="545047" w:themeFill="accent5" w:themeFillShade="BF"/>
      </w:tcPr>
    </w:tblStylePr>
    <w:tblStylePr w:type="band1Horz">
      <w:tblPr/>
      <w:tcPr>
        <w:tcBorders>
          <w:top w:val="nil"/>
          <w:left w:val="nil"/>
          <w:bottom w:val="nil"/>
          <w:right w:val="nil"/>
          <w:insideH w:val="nil"/>
          <w:insideV w:val="nil"/>
        </w:tcBorders>
        <w:shd w:val="clear" w:color="auto" w:fill="545047" w:themeFill="accent5" w:themeFillShade="BF"/>
      </w:tcPr>
    </w:tblStylePr>
  </w:style>
  <w:style w:type="table" w:styleId="Mrklista-dekorfrg6">
    <w:name w:val="Dark List Accent 6"/>
    <w:basedOn w:val="Normaltabell"/>
    <w:uiPriority w:val="70"/>
    <w:semiHidden/>
    <w:unhideWhenUsed/>
    <w:rsid w:val="00573DFD"/>
    <w:pPr>
      <w:spacing w:after="0" w:line="240" w:lineRule="auto"/>
    </w:pPr>
    <w:rPr>
      <w:color w:val="FFFFFF" w:themeColor="background1"/>
    </w:rPr>
    <w:tblPr>
      <w:tblStyleRowBandSize w:val="1"/>
      <w:tblStyleColBandSize w:val="1"/>
    </w:tblPr>
    <w:tcPr>
      <w:shd w:val="clear" w:color="auto" w:fill="E0E7E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729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5ACC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5ACC5" w:themeFill="accent6" w:themeFillShade="BF"/>
      </w:tcPr>
    </w:tblStylePr>
    <w:tblStylePr w:type="band1Vert">
      <w:tblPr/>
      <w:tcPr>
        <w:tcBorders>
          <w:top w:val="nil"/>
          <w:left w:val="nil"/>
          <w:bottom w:val="nil"/>
          <w:right w:val="nil"/>
          <w:insideH w:val="nil"/>
          <w:insideV w:val="nil"/>
        </w:tcBorders>
        <w:shd w:val="clear" w:color="auto" w:fill="95ACC5" w:themeFill="accent6" w:themeFillShade="BF"/>
      </w:tcPr>
    </w:tblStylePr>
    <w:tblStylePr w:type="band1Horz">
      <w:tblPr/>
      <w:tcPr>
        <w:tcBorders>
          <w:top w:val="nil"/>
          <w:left w:val="nil"/>
          <w:bottom w:val="nil"/>
          <w:right w:val="nil"/>
          <w:insideH w:val="nil"/>
          <w:insideV w:val="nil"/>
        </w:tcBorders>
        <w:shd w:val="clear" w:color="auto" w:fill="95ACC5" w:themeFill="accent6" w:themeFillShade="BF"/>
      </w:tcPr>
    </w:tblStylePr>
  </w:style>
  <w:style w:type="paragraph" w:styleId="Normalwebb">
    <w:name w:val="Normal (Web)"/>
    <w:basedOn w:val="Normal"/>
    <w:uiPriority w:val="99"/>
    <w:semiHidden/>
    <w:unhideWhenUsed/>
    <w:rsid w:val="00573DFD"/>
    <w:rPr>
      <w:rFonts w:ascii="Times New Roman" w:hAnsi="Times New Roman" w:cs="Times New Roman"/>
      <w:sz w:val="24"/>
      <w:szCs w:val="24"/>
    </w:rPr>
  </w:style>
  <w:style w:type="paragraph" w:styleId="Normaltindrag">
    <w:name w:val="Normal Indent"/>
    <w:basedOn w:val="Normal"/>
    <w:uiPriority w:val="99"/>
    <w:semiHidden/>
    <w:unhideWhenUsed/>
    <w:rsid w:val="00573DFD"/>
    <w:pPr>
      <w:ind w:left="1304"/>
    </w:pPr>
  </w:style>
  <w:style w:type="paragraph" w:styleId="Numreradlista4">
    <w:name w:val="List Number 4"/>
    <w:basedOn w:val="Normal"/>
    <w:uiPriority w:val="99"/>
    <w:semiHidden/>
    <w:unhideWhenUsed/>
    <w:rsid w:val="00573DFD"/>
    <w:pPr>
      <w:numPr>
        <w:numId w:val="40"/>
      </w:numPr>
      <w:contextualSpacing/>
    </w:pPr>
  </w:style>
  <w:style w:type="paragraph" w:styleId="Numreradlista5">
    <w:name w:val="List Number 5"/>
    <w:basedOn w:val="Normal"/>
    <w:uiPriority w:val="99"/>
    <w:semiHidden/>
    <w:unhideWhenUsed/>
    <w:rsid w:val="00573DFD"/>
    <w:pPr>
      <w:numPr>
        <w:numId w:val="41"/>
      </w:numPr>
      <w:contextualSpacing/>
    </w:pPr>
  </w:style>
  <w:style w:type="character" w:styleId="Nmn">
    <w:name w:val="Mention"/>
    <w:basedOn w:val="Standardstycketeckensnitt"/>
    <w:uiPriority w:val="99"/>
    <w:semiHidden/>
    <w:unhideWhenUsed/>
    <w:rsid w:val="00573DFD"/>
    <w:rPr>
      <w:noProof w:val="0"/>
      <w:color w:val="2B579A"/>
      <w:shd w:val="clear" w:color="auto" w:fill="E6E6E6"/>
    </w:rPr>
  </w:style>
  <w:style w:type="table" w:styleId="Oformateradtabell1">
    <w:name w:val="Plain Table 1"/>
    <w:basedOn w:val="Normaltabell"/>
    <w:uiPriority w:val="41"/>
    <w:rsid w:val="00573DF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2">
    <w:name w:val="Plain Table 2"/>
    <w:basedOn w:val="Normaltabell"/>
    <w:uiPriority w:val="42"/>
    <w:rsid w:val="00573DF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formateradtabell3">
    <w:name w:val="Plain Table 3"/>
    <w:basedOn w:val="Normaltabell"/>
    <w:uiPriority w:val="43"/>
    <w:rsid w:val="00573DF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formateradtabell4">
    <w:name w:val="Plain Table 4"/>
    <w:basedOn w:val="Normaltabell"/>
    <w:uiPriority w:val="44"/>
    <w:rsid w:val="00573DF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5">
    <w:name w:val="Plain Table 5"/>
    <w:basedOn w:val="Normaltabell"/>
    <w:uiPriority w:val="45"/>
    <w:rsid w:val="00573DF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Oformateradtext">
    <w:name w:val="Plain Text"/>
    <w:basedOn w:val="Normal"/>
    <w:link w:val="OformateradtextChar"/>
    <w:uiPriority w:val="99"/>
    <w:semiHidden/>
    <w:unhideWhenUsed/>
    <w:rsid w:val="00573DFD"/>
    <w:pPr>
      <w:spacing w:after="0" w:line="240" w:lineRule="auto"/>
    </w:pPr>
    <w:rPr>
      <w:rFonts w:ascii="Consolas" w:hAnsi="Consolas"/>
      <w:sz w:val="21"/>
      <w:szCs w:val="21"/>
    </w:rPr>
  </w:style>
  <w:style w:type="character" w:customStyle="1" w:styleId="OformateradtextChar">
    <w:name w:val="Oformaterad text Char"/>
    <w:basedOn w:val="Standardstycketeckensnitt"/>
    <w:link w:val="Oformateradtext"/>
    <w:uiPriority w:val="99"/>
    <w:semiHidden/>
    <w:rsid w:val="00573DFD"/>
    <w:rPr>
      <w:rFonts w:ascii="Consolas" w:hAnsi="Consolas"/>
      <w:sz w:val="21"/>
      <w:szCs w:val="21"/>
      <w:lang w:val="en-GB"/>
    </w:rPr>
  </w:style>
  <w:style w:type="character" w:styleId="Olstomnmnande">
    <w:name w:val="Unresolved Mention"/>
    <w:basedOn w:val="Standardstycketeckensnitt"/>
    <w:uiPriority w:val="99"/>
    <w:semiHidden/>
    <w:unhideWhenUsed/>
    <w:rsid w:val="00573DFD"/>
    <w:rPr>
      <w:noProof w:val="0"/>
      <w:color w:val="808080"/>
      <w:shd w:val="clear" w:color="auto" w:fill="E6E6E6"/>
    </w:rPr>
  </w:style>
  <w:style w:type="table" w:styleId="Professionelltabell">
    <w:name w:val="Table Professional"/>
    <w:basedOn w:val="Normaltabell"/>
    <w:uiPriority w:val="99"/>
    <w:semiHidden/>
    <w:unhideWhenUsed/>
    <w:rsid w:val="00573DF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unktlista4">
    <w:name w:val="List Bullet 4"/>
    <w:basedOn w:val="Normal"/>
    <w:uiPriority w:val="99"/>
    <w:semiHidden/>
    <w:unhideWhenUsed/>
    <w:rsid w:val="00573DFD"/>
    <w:pPr>
      <w:numPr>
        <w:numId w:val="42"/>
      </w:numPr>
      <w:contextualSpacing/>
    </w:pPr>
  </w:style>
  <w:style w:type="paragraph" w:styleId="Punktlista5">
    <w:name w:val="List Bullet 5"/>
    <w:basedOn w:val="Normal"/>
    <w:uiPriority w:val="99"/>
    <w:semiHidden/>
    <w:unhideWhenUsed/>
    <w:rsid w:val="00573DFD"/>
    <w:pPr>
      <w:numPr>
        <w:numId w:val="43"/>
      </w:numPr>
      <w:contextualSpacing/>
    </w:pPr>
  </w:style>
  <w:style w:type="character" w:styleId="Radnummer">
    <w:name w:val="line number"/>
    <w:basedOn w:val="Standardstycketeckensnitt"/>
    <w:uiPriority w:val="99"/>
    <w:semiHidden/>
    <w:unhideWhenUsed/>
    <w:rsid w:val="00573DFD"/>
    <w:rPr>
      <w:noProof w:val="0"/>
    </w:rPr>
  </w:style>
  <w:style w:type="character" w:customStyle="1" w:styleId="Rubrik6Char">
    <w:name w:val="Rubrik 6 Char"/>
    <w:basedOn w:val="Standardstycketeckensnitt"/>
    <w:link w:val="Rubrik6"/>
    <w:uiPriority w:val="9"/>
    <w:semiHidden/>
    <w:rsid w:val="00573DFD"/>
    <w:rPr>
      <w:rFonts w:asciiTheme="majorHAnsi" w:eastAsiaTheme="majorEastAsia" w:hAnsiTheme="majorHAnsi" w:cstheme="majorBidi"/>
      <w:color w:val="0D1727" w:themeColor="accent1" w:themeShade="7F"/>
      <w:lang w:val="en-GB"/>
    </w:rPr>
  </w:style>
  <w:style w:type="character" w:customStyle="1" w:styleId="Rubrik7Char">
    <w:name w:val="Rubrik 7 Char"/>
    <w:basedOn w:val="Standardstycketeckensnitt"/>
    <w:link w:val="Rubrik7"/>
    <w:uiPriority w:val="9"/>
    <w:semiHidden/>
    <w:rsid w:val="00573DFD"/>
    <w:rPr>
      <w:rFonts w:asciiTheme="majorHAnsi" w:eastAsiaTheme="majorEastAsia" w:hAnsiTheme="majorHAnsi" w:cstheme="majorBidi"/>
      <w:i/>
      <w:iCs/>
      <w:color w:val="0D1727" w:themeColor="accent1" w:themeShade="7F"/>
      <w:lang w:val="en-GB"/>
    </w:rPr>
  </w:style>
  <w:style w:type="character" w:customStyle="1" w:styleId="Rubrik8Char">
    <w:name w:val="Rubrik 8 Char"/>
    <w:basedOn w:val="Standardstycketeckensnitt"/>
    <w:link w:val="Rubrik8"/>
    <w:uiPriority w:val="9"/>
    <w:semiHidden/>
    <w:rsid w:val="00573DFD"/>
    <w:rPr>
      <w:rFonts w:asciiTheme="majorHAnsi" w:eastAsiaTheme="majorEastAsia" w:hAnsiTheme="majorHAnsi" w:cstheme="majorBidi"/>
      <w:color w:val="272727" w:themeColor="text1" w:themeTint="D8"/>
      <w:sz w:val="21"/>
      <w:szCs w:val="21"/>
      <w:lang w:val="en-GB"/>
    </w:rPr>
  </w:style>
  <w:style w:type="character" w:customStyle="1" w:styleId="Rubrik9Char">
    <w:name w:val="Rubrik 9 Char"/>
    <w:basedOn w:val="Standardstycketeckensnitt"/>
    <w:link w:val="Rubrik9"/>
    <w:uiPriority w:val="9"/>
    <w:semiHidden/>
    <w:rsid w:val="00573DFD"/>
    <w:rPr>
      <w:rFonts w:asciiTheme="majorHAnsi" w:eastAsiaTheme="majorEastAsia" w:hAnsiTheme="majorHAnsi" w:cstheme="majorBidi"/>
      <w:i/>
      <w:iCs/>
      <w:color w:val="272727" w:themeColor="text1" w:themeTint="D8"/>
      <w:sz w:val="21"/>
      <w:szCs w:val="21"/>
      <w:lang w:val="en-GB"/>
    </w:rPr>
  </w:style>
  <w:style w:type="table" w:styleId="Rutntstabell1ljus">
    <w:name w:val="Grid Table 1 Light"/>
    <w:basedOn w:val="Normaltabell"/>
    <w:uiPriority w:val="46"/>
    <w:rsid w:val="00573DF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utntstabell1ljusdekorfrg1">
    <w:name w:val="Grid Table 1 Light Accent 1"/>
    <w:basedOn w:val="Normaltabell"/>
    <w:uiPriority w:val="46"/>
    <w:rsid w:val="00573DFD"/>
    <w:pPr>
      <w:spacing w:after="0" w:line="240" w:lineRule="auto"/>
    </w:pPr>
    <w:tblPr>
      <w:tblStyleRowBandSize w:val="1"/>
      <w:tblStyleColBandSize w:val="1"/>
      <w:tblBorders>
        <w:top w:val="single" w:sz="4" w:space="0" w:color="85A6D7" w:themeColor="accent1" w:themeTint="66"/>
        <w:left w:val="single" w:sz="4" w:space="0" w:color="85A6D7" w:themeColor="accent1" w:themeTint="66"/>
        <w:bottom w:val="single" w:sz="4" w:space="0" w:color="85A6D7" w:themeColor="accent1" w:themeTint="66"/>
        <w:right w:val="single" w:sz="4" w:space="0" w:color="85A6D7" w:themeColor="accent1" w:themeTint="66"/>
        <w:insideH w:val="single" w:sz="4" w:space="0" w:color="85A6D7" w:themeColor="accent1" w:themeTint="66"/>
        <w:insideV w:val="single" w:sz="4" w:space="0" w:color="85A6D7" w:themeColor="accent1" w:themeTint="66"/>
      </w:tblBorders>
    </w:tblPr>
    <w:tblStylePr w:type="firstRow">
      <w:rPr>
        <w:b/>
        <w:bCs/>
      </w:rPr>
      <w:tblPr/>
      <w:tcPr>
        <w:tcBorders>
          <w:bottom w:val="single" w:sz="12" w:space="0" w:color="4779C3" w:themeColor="accent1" w:themeTint="99"/>
        </w:tcBorders>
      </w:tcPr>
    </w:tblStylePr>
    <w:tblStylePr w:type="lastRow">
      <w:rPr>
        <w:b/>
        <w:bCs/>
      </w:rPr>
      <w:tblPr/>
      <w:tcPr>
        <w:tcBorders>
          <w:top w:val="double" w:sz="2" w:space="0" w:color="4779C3" w:themeColor="accent1" w:themeTint="99"/>
        </w:tcBorders>
      </w:tcPr>
    </w:tblStylePr>
    <w:tblStylePr w:type="firstCol">
      <w:rPr>
        <w:b/>
        <w:bCs/>
      </w:rPr>
    </w:tblStylePr>
    <w:tblStylePr w:type="lastCol">
      <w:rPr>
        <w:b/>
        <w:bCs/>
      </w:rPr>
    </w:tblStylePr>
  </w:style>
  <w:style w:type="table" w:styleId="Rutntstabell1ljus-dekorfrg2">
    <w:name w:val="Grid Table 1 Light Accent 2"/>
    <w:basedOn w:val="Normaltabell"/>
    <w:uiPriority w:val="46"/>
    <w:rsid w:val="00573DFD"/>
    <w:pPr>
      <w:spacing w:after="0" w:line="240" w:lineRule="auto"/>
    </w:pPr>
    <w:tblPr>
      <w:tblStyleRowBandSize w:val="1"/>
      <w:tblStyleColBandSize w:val="1"/>
      <w:tblBorders>
        <w:top w:val="single" w:sz="4" w:space="0" w:color="F2F1EF" w:themeColor="accent2" w:themeTint="66"/>
        <w:left w:val="single" w:sz="4" w:space="0" w:color="F2F1EF" w:themeColor="accent2" w:themeTint="66"/>
        <w:bottom w:val="single" w:sz="4" w:space="0" w:color="F2F1EF" w:themeColor="accent2" w:themeTint="66"/>
        <w:right w:val="single" w:sz="4" w:space="0" w:color="F2F1EF" w:themeColor="accent2" w:themeTint="66"/>
        <w:insideH w:val="single" w:sz="4" w:space="0" w:color="F2F1EF" w:themeColor="accent2" w:themeTint="66"/>
        <w:insideV w:val="single" w:sz="4" w:space="0" w:color="F2F1EF" w:themeColor="accent2" w:themeTint="66"/>
      </w:tblBorders>
    </w:tblPr>
    <w:tblStylePr w:type="firstRow">
      <w:rPr>
        <w:b/>
        <w:bCs/>
      </w:rPr>
      <w:tblPr/>
      <w:tcPr>
        <w:tcBorders>
          <w:bottom w:val="single" w:sz="12" w:space="0" w:color="EBEAE8" w:themeColor="accent2" w:themeTint="99"/>
        </w:tcBorders>
      </w:tcPr>
    </w:tblStylePr>
    <w:tblStylePr w:type="lastRow">
      <w:rPr>
        <w:b/>
        <w:bCs/>
      </w:rPr>
      <w:tblPr/>
      <w:tcPr>
        <w:tcBorders>
          <w:top w:val="double" w:sz="2" w:space="0" w:color="EBEAE8" w:themeColor="accent2" w:themeTint="99"/>
        </w:tcBorders>
      </w:tcPr>
    </w:tblStylePr>
    <w:tblStylePr w:type="firstCol">
      <w:rPr>
        <w:b/>
        <w:bCs/>
      </w:rPr>
    </w:tblStylePr>
    <w:tblStylePr w:type="lastCol">
      <w:rPr>
        <w:b/>
        <w:bCs/>
      </w:rPr>
    </w:tblStylePr>
  </w:style>
  <w:style w:type="table" w:styleId="Rutntstabell1ljusdekorfrg3">
    <w:name w:val="Grid Table 1 Light Accent 3"/>
    <w:basedOn w:val="Normaltabell"/>
    <w:uiPriority w:val="46"/>
    <w:rsid w:val="00573DFD"/>
    <w:pPr>
      <w:spacing w:after="0" w:line="240" w:lineRule="auto"/>
    </w:pPr>
    <w:tblPr>
      <w:tblStyleRowBandSize w:val="1"/>
      <w:tblStyleColBandSize w:val="1"/>
      <w:tblBorders>
        <w:top w:val="single" w:sz="4" w:space="0" w:color="B0C6DB" w:themeColor="accent3" w:themeTint="66"/>
        <w:left w:val="single" w:sz="4" w:space="0" w:color="B0C6DB" w:themeColor="accent3" w:themeTint="66"/>
        <w:bottom w:val="single" w:sz="4" w:space="0" w:color="B0C6DB" w:themeColor="accent3" w:themeTint="66"/>
        <w:right w:val="single" w:sz="4" w:space="0" w:color="B0C6DB" w:themeColor="accent3" w:themeTint="66"/>
        <w:insideH w:val="single" w:sz="4" w:space="0" w:color="B0C6DB" w:themeColor="accent3" w:themeTint="66"/>
        <w:insideV w:val="single" w:sz="4" w:space="0" w:color="B0C6DB" w:themeColor="accent3" w:themeTint="66"/>
      </w:tblBorders>
    </w:tblPr>
    <w:tblStylePr w:type="firstRow">
      <w:rPr>
        <w:b/>
        <w:bCs/>
      </w:rPr>
      <w:tblPr/>
      <w:tcPr>
        <w:tcBorders>
          <w:bottom w:val="single" w:sz="12" w:space="0" w:color="88A9C9" w:themeColor="accent3" w:themeTint="99"/>
        </w:tcBorders>
      </w:tcPr>
    </w:tblStylePr>
    <w:tblStylePr w:type="lastRow">
      <w:rPr>
        <w:b/>
        <w:bCs/>
      </w:rPr>
      <w:tblPr/>
      <w:tcPr>
        <w:tcBorders>
          <w:top w:val="double" w:sz="2" w:space="0" w:color="88A9C9" w:themeColor="accent3" w:themeTint="99"/>
        </w:tcBorders>
      </w:tcPr>
    </w:tblStylePr>
    <w:tblStylePr w:type="firstCol">
      <w:rPr>
        <w:b/>
        <w:bCs/>
      </w:rPr>
    </w:tblStylePr>
    <w:tblStylePr w:type="lastCol">
      <w:rPr>
        <w:b/>
        <w:bCs/>
      </w:rPr>
    </w:tblStylePr>
  </w:style>
  <w:style w:type="table" w:styleId="Rutntstabell1ljusdekorfrg4">
    <w:name w:val="Grid Table 1 Light Accent 4"/>
    <w:basedOn w:val="Normaltabell"/>
    <w:uiPriority w:val="46"/>
    <w:rsid w:val="00573DFD"/>
    <w:pPr>
      <w:spacing w:after="0" w:line="240" w:lineRule="auto"/>
    </w:pPr>
    <w:tblPr>
      <w:tblStyleRowBandSize w:val="1"/>
      <w:tblStyleColBandSize w:val="1"/>
      <w:tblBorders>
        <w:top w:val="single" w:sz="4" w:space="0" w:color="D8E1E9" w:themeColor="accent4" w:themeTint="66"/>
        <w:left w:val="single" w:sz="4" w:space="0" w:color="D8E1E9" w:themeColor="accent4" w:themeTint="66"/>
        <w:bottom w:val="single" w:sz="4" w:space="0" w:color="D8E1E9" w:themeColor="accent4" w:themeTint="66"/>
        <w:right w:val="single" w:sz="4" w:space="0" w:color="D8E1E9" w:themeColor="accent4" w:themeTint="66"/>
        <w:insideH w:val="single" w:sz="4" w:space="0" w:color="D8E1E9" w:themeColor="accent4" w:themeTint="66"/>
        <w:insideV w:val="single" w:sz="4" w:space="0" w:color="D8E1E9" w:themeColor="accent4" w:themeTint="66"/>
      </w:tblBorders>
    </w:tblPr>
    <w:tblStylePr w:type="firstRow">
      <w:rPr>
        <w:b/>
        <w:bCs/>
      </w:rPr>
      <w:tblPr/>
      <w:tcPr>
        <w:tcBorders>
          <w:bottom w:val="single" w:sz="12" w:space="0" w:color="C5D3DE" w:themeColor="accent4" w:themeTint="99"/>
        </w:tcBorders>
      </w:tcPr>
    </w:tblStylePr>
    <w:tblStylePr w:type="lastRow">
      <w:rPr>
        <w:b/>
        <w:bCs/>
      </w:rPr>
      <w:tblPr/>
      <w:tcPr>
        <w:tcBorders>
          <w:top w:val="double" w:sz="2" w:space="0" w:color="C5D3DE" w:themeColor="accent4" w:themeTint="99"/>
        </w:tcBorders>
      </w:tcPr>
    </w:tblStylePr>
    <w:tblStylePr w:type="firstCol">
      <w:rPr>
        <w:b/>
        <w:bCs/>
      </w:rPr>
    </w:tblStylePr>
    <w:tblStylePr w:type="lastCol">
      <w:rPr>
        <w:b/>
        <w:bCs/>
      </w:rPr>
    </w:tblStylePr>
  </w:style>
  <w:style w:type="table" w:styleId="Rutntstabell1ljusdekorfrg5">
    <w:name w:val="Grid Table 1 Light Accent 5"/>
    <w:basedOn w:val="Normaltabell"/>
    <w:uiPriority w:val="46"/>
    <w:rsid w:val="00573DFD"/>
    <w:pPr>
      <w:spacing w:after="0" w:line="240" w:lineRule="auto"/>
    </w:pPr>
    <w:tblPr>
      <w:tblStyleRowBandSize w:val="1"/>
      <w:tblStyleColBandSize w:val="1"/>
      <w:tblBorders>
        <w:top w:val="single" w:sz="4" w:space="0" w:color="C7C4BD" w:themeColor="accent5" w:themeTint="66"/>
        <w:left w:val="single" w:sz="4" w:space="0" w:color="C7C4BD" w:themeColor="accent5" w:themeTint="66"/>
        <w:bottom w:val="single" w:sz="4" w:space="0" w:color="C7C4BD" w:themeColor="accent5" w:themeTint="66"/>
        <w:right w:val="single" w:sz="4" w:space="0" w:color="C7C4BD" w:themeColor="accent5" w:themeTint="66"/>
        <w:insideH w:val="single" w:sz="4" w:space="0" w:color="C7C4BD" w:themeColor="accent5" w:themeTint="66"/>
        <w:insideV w:val="single" w:sz="4" w:space="0" w:color="C7C4BD" w:themeColor="accent5" w:themeTint="66"/>
      </w:tblBorders>
    </w:tblPr>
    <w:tblStylePr w:type="firstRow">
      <w:rPr>
        <w:b/>
        <w:bCs/>
      </w:rPr>
      <w:tblPr/>
      <w:tcPr>
        <w:tcBorders>
          <w:bottom w:val="single" w:sz="12" w:space="0" w:color="ACA69C" w:themeColor="accent5" w:themeTint="99"/>
        </w:tcBorders>
      </w:tcPr>
    </w:tblStylePr>
    <w:tblStylePr w:type="lastRow">
      <w:rPr>
        <w:b/>
        <w:bCs/>
      </w:rPr>
      <w:tblPr/>
      <w:tcPr>
        <w:tcBorders>
          <w:top w:val="double" w:sz="2" w:space="0" w:color="ACA69C" w:themeColor="accent5" w:themeTint="99"/>
        </w:tcBorders>
      </w:tcPr>
    </w:tblStylePr>
    <w:tblStylePr w:type="firstCol">
      <w:rPr>
        <w:b/>
        <w:bCs/>
      </w:rPr>
    </w:tblStylePr>
    <w:tblStylePr w:type="lastCol">
      <w:rPr>
        <w:b/>
        <w:bCs/>
      </w:rPr>
    </w:tblStylePr>
  </w:style>
  <w:style w:type="table" w:styleId="Rutntstabell1ljusdekorfrg6">
    <w:name w:val="Grid Table 1 Light Accent 6"/>
    <w:basedOn w:val="Normaltabell"/>
    <w:uiPriority w:val="46"/>
    <w:rsid w:val="00573DFD"/>
    <w:pPr>
      <w:spacing w:after="0" w:line="240" w:lineRule="auto"/>
    </w:pPr>
    <w:tblPr>
      <w:tblStyleRowBandSize w:val="1"/>
      <w:tblStyleColBandSize w:val="1"/>
      <w:tblBorders>
        <w:top w:val="single" w:sz="4" w:space="0" w:color="F2F5F8" w:themeColor="accent6" w:themeTint="66"/>
        <w:left w:val="single" w:sz="4" w:space="0" w:color="F2F5F8" w:themeColor="accent6" w:themeTint="66"/>
        <w:bottom w:val="single" w:sz="4" w:space="0" w:color="F2F5F8" w:themeColor="accent6" w:themeTint="66"/>
        <w:right w:val="single" w:sz="4" w:space="0" w:color="F2F5F8" w:themeColor="accent6" w:themeTint="66"/>
        <w:insideH w:val="single" w:sz="4" w:space="0" w:color="F2F5F8" w:themeColor="accent6" w:themeTint="66"/>
        <w:insideV w:val="single" w:sz="4" w:space="0" w:color="F2F5F8" w:themeColor="accent6" w:themeTint="66"/>
      </w:tblBorders>
    </w:tblPr>
    <w:tblStylePr w:type="firstRow">
      <w:rPr>
        <w:b/>
        <w:bCs/>
      </w:rPr>
      <w:tblPr/>
      <w:tcPr>
        <w:tcBorders>
          <w:bottom w:val="single" w:sz="12" w:space="0" w:color="ECF0F4" w:themeColor="accent6" w:themeTint="99"/>
        </w:tcBorders>
      </w:tcPr>
    </w:tblStylePr>
    <w:tblStylePr w:type="lastRow">
      <w:rPr>
        <w:b/>
        <w:bCs/>
      </w:rPr>
      <w:tblPr/>
      <w:tcPr>
        <w:tcBorders>
          <w:top w:val="double" w:sz="2" w:space="0" w:color="ECF0F4" w:themeColor="accent6" w:themeTint="99"/>
        </w:tcBorders>
      </w:tcPr>
    </w:tblStylePr>
    <w:tblStylePr w:type="firstCol">
      <w:rPr>
        <w:b/>
        <w:bCs/>
      </w:rPr>
    </w:tblStylePr>
    <w:tblStylePr w:type="lastCol">
      <w:rPr>
        <w:b/>
        <w:bCs/>
      </w:rPr>
    </w:tblStylePr>
  </w:style>
  <w:style w:type="table" w:styleId="Rutntstabell2">
    <w:name w:val="Grid Table 2"/>
    <w:basedOn w:val="Normaltabell"/>
    <w:uiPriority w:val="47"/>
    <w:rsid w:val="00573DF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2dekorfrg1">
    <w:name w:val="Grid Table 2 Accent 1"/>
    <w:basedOn w:val="Normaltabell"/>
    <w:uiPriority w:val="47"/>
    <w:rsid w:val="00573DFD"/>
    <w:pPr>
      <w:spacing w:after="0" w:line="240" w:lineRule="auto"/>
    </w:pPr>
    <w:tblPr>
      <w:tblStyleRowBandSize w:val="1"/>
      <w:tblStyleColBandSize w:val="1"/>
      <w:tblBorders>
        <w:top w:val="single" w:sz="2" w:space="0" w:color="4779C3" w:themeColor="accent1" w:themeTint="99"/>
        <w:bottom w:val="single" w:sz="2" w:space="0" w:color="4779C3" w:themeColor="accent1" w:themeTint="99"/>
        <w:insideH w:val="single" w:sz="2" w:space="0" w:color="4779C3" w:themeColor="accent1" w:themeTint="99"/>
        <w:insideV w:val="single" w:sz="2" w:space="0" w:color="4779C3" w:themeColor="accent1" w:themeTint="99"/>
      </w:tblBorders>
    </w:tblPr>
    <w:tblStylePr w:type="firstRow">
      <w:rPr>
        <w:b/>
        <w:bCs/>
      </w:rPr>
      <w:tblPr/>
      <w:tcPr>
        <w:tcBorders>
          <w:top w:val="nil"/>
          <w:bottom w:val="single" w:sz="12" w:space="0" w:color="4779C3" w:themeColor="accent1" w:themeTint="99"/>
          <w:insideH w:val="nil"/>
          <w:insideV w:val="nil"/>
        </w:tcBorders>
        <w:shd w:val="clear" w:color="auto" w:fill="FFFFFF" w:themeFill="background1"/>
      </w:tcPr>
    </w:tblStylePr>
    <w:tblStylePr w:type="lastRow">
      <w:rPr>
        <w:b/>
        <w:bCs/>
      </w:rPr>
      <w:tblPr/>
      <w:tcPr>
        <w:tcBorders>
          <w:top w:val="double" w:sz="2" w:space="0" w:color="4779C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Rutntstabell2dekorfrg2">
    <w:name w:val="Grid Table 2 Accent 2"/>
    <w:basedOn w:val="Normaltabell"/>
    <w:uiPriority w:val="47"/>
    <w:rsid w:val="00573DFD"/>
    <w:pPr>
      <w:spacing w:after="0" w:line="240" w:lineRule="auto"/>
    </w:pPr>
    <w:tblPr>
      <w:tblStyleRowBandSize w:val="1"/>
      <w:tblStyleColBandSize w:val="1"/>
      <w:tblBorders>
        <w:top w:val="single" w:sz="2" w:space="0" w:color="EBEAE8" w:themeColor="accent2" w:themeTint="99"/>
        <w:bottom w:val="single" w:sz="2" w:space="0" w:color="EBEAE8" w:themeColor="accent2" w:themeTint="99"/>
        <w:insideH w:val="single" w:sz="2" w:space="0" w:color="EBEAE8" w:themeColor="accent2" w:themeTint="99"/>
        <w:insideV w:val="single" w:sz="2" w:space="0" w:color="EBEAE8" w:themeColor="accent2" w:themeTint="99"/>
      </w:tblBorders>
    </w:tblPr>
    <w:tblStylePr w:type="firstRow">
      <w:rPr>
        <w:b/>
        <w:bCs/>
      </w:rPr>
      <w:tblPr/>
      <w:tcPr>
        <w:tcBorders>
          <w:top w:val="nil"/>
          <w:bottom w:val="single" w:sz="12" w:space="0" w:color="EBEAE8" w:themeColor="accent2" w:themeTint="99"/>
          <w:insideH w:val="nil"/>
          <w:insideV w:val="nil"/>
        </w:tcBorders>
        <w:shd w:val="clear" w:color="auto" w:fill="FFFFFF" w:themeFill="background1"/>
      </w:tcPr>
    </w:tblStylePr>
    <w:tblStylePr w:type="lastRow">
      <w:rPr>
        <w:b/>
        <w:bCs/>
      </w:rPr>
      <w:tblPr/>
      <w:tcPr>
        <w:tcBorders>
          <w:top w:val="double" w:sz="2" w:space="0" w:color="EBEAE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Rutntstabell2dekorfrg3">
    <w:name w:val="Grid Table 2 Accent 3"/>
    <w:basedOn w:val="Normaltabell"/>
    <w:uiPriority w:val="47"/>
    <w:rsid w:val="00573DFD"/>
    <w:pPr>
      <w:spacing w:after="0" w:line="240" w:lineRule="auto"/>
    </w:pPr>
    <w:tblPr>
      <w:tblStyleRowBandSize w:val="1"/>
      <w:tblStyleColBandSize w:val="1"/>
      <w:tblBorders>
        <w:top w:val="single" w:sz="2" w:space="0" w:color="88A9C9" w:themeColor="accent3" w:themeTint="99"/>
        <w:bottom w:val="single" w:sz="2" w:space="0" w:color="88A9C9" w:themeColor="accent3" w:themeTint="99"/>
        <w:insideH w:val="single" w:sz="2" w:space="0" w:color="88A9C9" w:themeColor="accent3" w:themeTint="99"/>
        <w:insideV w:val="single" w:sz="2" w:space="0" w:color="88A9C9" w:themeColor="accent3" w:themeTint="99"/>
      </w:tblBorders>
    </w:tblPr>
    <w:tblStylePr w:type="firstRow">
      <w:rPr>
        <w:b/>
        <w:bCs/>
      </w:rPr>
      <w:tblPr/>
      <w:tcPr>
        <w:tcBorders>
          <w:top w:val="nil"/>
          <w:bottom w:val="single" w:sz="12" w:space="0" w:color="88A9C9" w:themeColor="accent3" w:themeTint="99"/>
          <w:insideH w:val="nil"/>
          <w:insideV w:val="nil"/>
        </w:tcBorders>
        <w:shd w:val="clear" w:color="auto" w:fill="FFFFFF" w:themeFill="background1"/>
      </w:tcPr>
    </w:tblStylePr>
    <w:tblStylePr w:type="lastRow">
      <w:rPr>
        <w:b/>
        <w:bCs/>
      </w:rPr>
      <w:tblPr/>
      <w:tcPr>
        <w:tcBorders>
          <w:top w:val="double" w:sz="2" w:space="0" w:color="88A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Rutntstabell2dekorfrg4">
    <w:name w:val="Grid Table 2 Accent 4"/>
    <w:basedOn w:val="Normaltabell"/>
    <w:uiPriority w:val="47"/>
    <w:rsid w:val="00573DFD"/>
    <w:pPr>
      <w:spacing w:after="0" w:line="240" w:lineRule="auto"/>
    </w:pPr>
    <w:tblPr>
      <w:tblStyleRowBandSize w:val="1"/>
      <w:tblStyleColBandSize w:val="1"/>
      <w:tblBorders>
        <w:top w:val="single" w:sz="2" w:space="0" w:color="C5D3DE" w:themeColor="accent4" w:themeTint="99"/>
        <w:bottom w:val="single" w:sz="2" w:space="0" w:color="C5D3DE" w:themeColor="accent4" w:themeTint="99"/>
        <w:insideH w:val="single" w:sz="2" w:space="0" w:color="C5D3DE" w:themeColor="accent4" w:themeTint="99"/>
        <w:insideV w:val="single" w:sz="2" w:space="0" w:color="C5D3DE" w:themeColor="accent4" w:themeTint="99"/>
      </w:tblBorders>
    </w:tblPr>
    <w:tblStylePr w:type="firstRow">
      <w:rPr>
        <w:b/>
        <w:bCs/>
      </w:rPr>
      <w:tblPr/>
      <w:tcPr>
        <w:tcBorders>
          <w:top w:val="nil"/>
          <w:bottom w:val="single" w:sz="12" w:space="0" w:color="C5D3DE" w:themeColor="accent4" w:themeTint="99"/>
          <w:insideH w:val="nil"/>
          <w:insideV w:val="nil"/>
        </w:tcBorders>
        <w:shd w:val="clear" w:color="auto" w:fill="FFFFFF" w:themeFill="background1"/>
      </w:tcPr>
    </w:tblStylePr>
    <w:tblStylePr w:type="lastRow">
      <w:rPr>
        <w:b/>
        <w:bCs/>
      </w:rPr>
      <w:tblPr/>
      <w:tcPr>
        <w:tcBorders>
          <w:top w:val="double" w:sz="2" w:space="0" w:color="C5D3DE"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Rutntstabell2dekorfrg5">
    <w:name w:val="Grid Table 2 Accent 5"/>
    <w:basedOn w:val="Normaltabell"/>
    <w:uiPriority w:val="47"/>
    <w:rsid w:val="00573DFD"/>
    <w:pPr>
      <w:spacing w:after="0" w:line="240" w:lineRule="auto"/>
    </w:pPr>
    <w:tblPr>
      <w:tblStyleRowBandSize w:val="1"/>
      <w:tblStyleColBandSize w:val="1"/>
      <w:tblBorders>
        <w:top w:val="single" w:sz="2" w:space="0" w:color="ACA69C" w:themeColor="accent5" w:themeTint="99"/>
        <w:bottom w:val="single" w:sz="2" w:space="0" w:color="ACA69C" w:themeColor="accent5" w:themeTint="99"/>
        <w:insideH w:val="single" w:sz="2" w:space="0" w:color="ACA69C" w:themeColor="accent5" w:themeTint="99"/>
        <w:insideV w:val="single" w:sz="2" w:space="0" w:color="ACA69C" w:themeColor="accent5" w:themeTint="99"/>
      </w:tblBorders>
    </w:tblPr>
    <w:tblStylePr w:type="firstRow">
      <w:rPr>
        <w:b/>
        <w:bCs/>
      </w:rPr>
      <w:tblPr/>
      <w:tcPr>
        <w:tcBorders>
          <w:top w:val="nil"/>
          <w:bottom w:val="single" w:sz="12" w:space="0" w:color="ACA69C" w:themeColor="accent5" w:themeTint="99"/>
          <w:insideH w:val="nil"/>
          <w:insideV w:val="nil"/>
        </w:tcBorders>
        <w:shd w:val="clear" w:color="auto" w:fill="FFFFFF" w:themeFill="background1"/>
      </w:tcPr>
    </w:tblStylePr>
    <w:tblStylePr w:type="lastRow">
      <w:rPr>
        <w:b/>
        <w:bCs/>
      </w:rPr>
      <w:tblPr/>
      <w:tcPr>
        <w:tcBorders>
          <w:top w:val="double" w:sz="2" w:space="0" w:color="ACA69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Rutntstabell2dekorfrg6">
    <w:name w:val="Grid Table 2 Accent 6"/>
    <w:basedOn w:val="Normaltabell"/>
    <w:uiPriority w:val="47"/>
    <w:rsid w:val="00573DFD"/>
    <w:pPr>
      <w:spacing w:after="0" w:line="240" w:lineRule="auto"/>
    </w:pPr>
    <w:tblPr>
      <w:tblStyleRowBandSize w:val="1"/>
      <w:tblStyleColBandSize w:val="1"/>
      <w:tblBorders>
        <w:top w:val="single" w:sz="2" w:space="0" w:color="ECF0F4" w:themeColor="accent6" w:themeTint="99"/>
        <w:bottom w:val="single" w:sz="2" w:space="0" w:color="ECF0F4" w:themeColor="accent6" w:themeTint="99"/>
        <w:insideH w:val="single" w:sz="2" w:space="0" w:color="ECF0F4" w:themeColor="accent6" w:themeTint="99"/>
        <w:insideV w:val="single" w:sz="2" w:space="0" w:color="ECF0F4" w:themeColor="accent6" w:themeTint="99"/>
      </w:tblBorders>
    </w:tblPr>
    <w:tblStylePr w:type="firstRow">
      <w:rPr>
        <w:b/>
        <w:bCs/>
      </w:rPr>
      <w:tblPr/>
      <w:tcPr>
        <w:tcBorders>
          <w:top w:val="nil"/>
          <w:bottom w:val="single" w:sz="12" w:space="0" w:color="ECF0F4" w:themeColor="accent6" w:themeTint="99"/>
          <w:insideH w:val="nil"/>
          <w:insideV w:val="nil"/>
        </w:tcBorders>
        <w:shd w:val="clear" w:color="auto" w:fill="FFFFFF" w:themeFill="background1"/>
      </w:tcPr>
    </w:tblStylePr>
    <w:tblStylePr w:type="lastRow">
      <w:rPr>
        <w:b/>
        <w:bCs/>
      </w:rPr>
      <w:tblPr/>
      <w:tcPr>
        <w:tcBorders>
          <w:top w:val="double" w:sz="2" w:space="0" w:color="ECF0F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Rutntstabell3">
    <w:name w:val="Grid Table 3"/>
    <w:basedOn w:val="Normaltabell"/>
    <w:uiPriority w:val="48"/>
    <w:rsid w:val="00573D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ntstabell3dekorfrg1">
    <w:name w:val="Grid Table 3 Accent 1"/>
    <w:basedOn w:val="Normaltabell"/>
    <w:uiPriority w:val="48"/>
    <w:rsid w:val="00573DFD"/>
    <w:pPr>
      <w:spacing w:after="0" w:line="240" w:lineRule="auto"/>
    </w:p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D2EB" w:themeFill="accent1" w:themeFillTint="33"/>
      </w:tcPr>
    </w:tblStylePr>
    <w:tblStylePr w:type="band1Horz">
      <w:tblPr/>
      <w:tcPr>
        <w:shd w:val="clear" w:color="auto" w:fill="C1D2EB" w:themeFill="accent1" w:themeFillTint="33"/>
      </w:tcPr>
    </w:tblStylePr>
    <w:tblStylePr w:type="neCell">
      <w:tblPr/>
      <w:tcPr>
        <w:tcBorders>
          <w:bottom w:val="single" w:sz="4" w:space="0" w:color="4779C3" w:themeColor="accent1" w:themeTint="99"/>
        </w:tcBorders>
      </w:tcPr>
    </w:tblStylePr>
    <w:tblStylePr w:type="nwCell">
      <w:tblPr/>
      <w:tcPr>
        <w:tcBorders>
          <w:bottom w:val="single" w:sz="4" w:space="0" w:color="4779C3" w:themeColor="accent1" w:themeTint="99"/>
        </w:tcBorders>
      </w:tcPr>
    </w:tblStylePr>
    <w:tblStylePr w:type="seCell">
      <w:tblPr/>
      <w:tcPr>
        <w:tcBorders>
          <w:top w:val="single" w:sz="4" w:space="0" w:color="4779C3" w:themeColor="accent1" w:themeTint="99"/>
        </w:tcBorders>
      </w:tcPr>
    </w:tblStylePr>
    <w:tblStylePr w:type="swCell">
      <w:tblPr/>
      <w:tcPr>
        <w:tcBorders>
          <w:top w:val="single" w:sz="4" w:space="0" w:color="4779C3" w:themeColor="accent1" w:themeTint="99"/>
        </w:tcBorders>
      </w:tcPr>
    </w:tblStylePr>
  </w:style>
  <w:style w:type="table" w:styleId="Rutntstabell3dekorfrg2">
    <w:name w:val="Grid Table 3 Accent 2"/>
    <w:basedOn w:val="Normaltabell"/>
    <w:uiPriority w:val="48"/>
    <w:rsid w:val="00573DFD"/>
    <w:pPr>
      <w:spacing w:after="0" w:line="240" w:lineRule="auto"/>
    </w:p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7" w:themeFill="accent2" w:themeFillTint="33"/>
      </w:tcPr>
    </w:tblStylePr>
    <w:tblStylePr w:type="band1Horz">
      <w:tblPr/>
      <w:tcPr>
        <w:shd w:val="clear" w:color="auto" w:fill="F8F8F7" w:themeFill="accent2" w:themeFillTint="33"/>
      </w:tcPr>
    </w:tblStylePr>
    <w:tblStylePr w:type="neCell">
      <w:tblPr/>
      <w:tcPr>
        <w:tcBorders>
          <w:bottom w:val="single" w:sz="4" w:space="0" w:color="EBEAE8" w:themeColor="accent2" w:themeTint="99"/>
        </w:tcBorders>
      </w:tcPr>
    </w:tblStylePr>
    <w:tblStylePr w:type="nwCell">
      <w:tblPr/>
      <w:tcPr>
        <w:tcBorders>
          <w:bottom w:val="single" w:sz="4" w:space="0" w:color="EBEAE8" w:themeColor="accent2" w:themeTint="99"/>
        </w:tcBorders>
      </w:tcPr>
    </w:tblStylePr>
    <w:tblStylePr w:type="seCell">
      <w:tblPr/>
      <w:tcPr>
        <w:tcBorders>
          <w:top w:val="single" w:sz="4" w:space="0" w:color="EBEAE8" w:themeColor="accent2" w:themeTint="99"/>
        </w:tcBorders>
      </w:tcPr>
    </w:tblStylePr>
    <w:tblStylePr w:type="swCell">
      <w:tblPr/>
      <w:tcPr>
        <w:tcBorders>
          <w:top w:val="single" w:sz="4" w:space="0" w:color="EBEAE8" w:themeColor="accent2" w:themeTint="99"/>
        </w:tcBorders>
      </w:tcPr>
    </w:tblStylePr>
  </w:style>
  <w:style w:type="table" w:styleId="Rutntstabell3dekorfrg3">
    <w:name w:val="Grid Table 3 Accent 3"/>
    <w:basedOn w:val="Normaltabell"/>
    <w:uiPriority w:val="48"/>
    <w:rsid w:val="00573DFD"/>
    <w:pPr>
      <w:spacing w:after="0" w:line="240" w:lineRule="auto"/>
    </w:p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2ED" w:themeFill="accent3" w:themeFillTint="33"/>
      </w:tcPr>
    </w:tblStylePr>
    <w:tblStylePr w:type="band1Horz">
      <w:tblPr/>
      <w:tcPr>
        <w:shd w:val="clear" w:color="auto" w:fill="D7E2ED" w:themeFill="accent3" w:themeFillTint="33"/>
      </w:tcPr>
    </w:tblStylePr>
    <w:tblStylePr w:type="neCell">
      <w:tblPr/>
      <w:tcPr>
        <w:tcBorders>
          <w:bottom w:val="single" w:sz="4" w:space="0" w:color="88A9C9" w:themeColor="accent3" w:themeTint="99"/>
        </w:tcBorders>
      </w:tcPr>
    </w:tblStylePr>
    <w:tblStylePr w:type="nwCell">
      <w:tblPr/>
      <w:tcPr>
        <w:tcBorders>
          <w:bottom w:val="single" w:sz="4" w:space="0" w:color="88A9C9" w:themeColor="accent3" w:themeTint="99"/>
        </w:tcBorders>
      </w:tcPr>
    </w:tblStylePr>
    <w:tblStylePr w:type="seCell">
      <w:tblPr/>
      <w:tcPr>
        <w:tcBorders>
          <w:top w:val="single" w:sz="4" w:space="0" w:color="88A9C9" w:themeColor="accent3" w:themeTint="99"/>
        </w:tcBorders>
      </w:tcPr>
    </w:tblStylePr>
    <w:tblStylePr w:type="swCell">
      <w:tblPr/>
      <w:tcPr>
        <w:tcBorders>
          <w:top w:val="single" w:sz="4" w:space="0" w:color="88A9C9" w:themeColor="accent3" w:themeTint="99"/>
        </w:tcBorders>
      </w:tcPr>
    </w:tblStylePr>
  </w:style>
  <w:style w:type="table" w:styleId="Rutntstabell3dekorfrg4">
    <w:name w:val="Grid Table 3 Accent 4"/>
    <w:basedOn w:val="Normaltabell"/>
    <w:uiPriority w:val="48"/>
    <w:rsid w:val="00573DFD"/>
    <w:pPr>
      <w:spacing w:after="0" w:line="240" w:lineRule="auto"/>
    </w:p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0F4" w:themeFill="accent4" w:themeFillTint="33"/>
      </w:tcPr>
    </w:tblStylePr>
    <w:tblStylePr w:type="band1Horz">
      <w:tblPr/>
      <w:tcPr>
        <w:shd w:val="clear" w:color="auto" w:fill="EBF0F4" w:themeFill="accent4" w:themeFillTint="33"/>
      </w:tcPr>
    </w:tblStylePr>
    <w:tblStylePr w:type="neCell">
      <w:tblPr/>
      <w:tcPr>
        <w:tcBorders>
          <w:bottom w:val="single" w:sz="4" w:space="0" w:color="C5D3DE" w:themeColor="accent4" w:themeTint="99"/>
        </w:tcBorders>
      </w:tcPr>
    </w:tblStylePr>
    <w:tblStylePr w:type="nwCell">
      <w:tblPr/>
      <w:tcPr>
        <w:tcBorders>
          <w:bottom w:val="single" w:sz="4" w:space="0" w:color="C5D3DE" w:themeColor="accent4" w:themeTint="99"/>
        </w:tcBorders>
      </w:tcPr>
    </w:tblStylePr>
    <w:tblStylePr w:type="seCell">
      <w:tblPr/>
      <w:tcPr>
        <w:tcBorders>
          <w:top w:val="single" w:sz="4" w:space="0" w:color="C5D3DE" w:themeColor="accent4" w:themeTint="99"/>
        </w:tcBorders>
      </w:tcPr>
    </w:tblStylePr>
    <w:tblStylePr w:type="swCell">
      <w:tblPr/>
      <w:tcPr>
        <w:tcBorders>
          <w:top w:val="single" w:sz="4" w:space="0" w:color="C5D3DE" w:themeColor="accent4" w:themeTint="99"/>
        </w:tcBorders>
      </w:tcPr>
    </w:tblStylePr>
  </w:style>
  <w:style w:type="table" w:styleId="Rutntstabell3dekorfrg5">
    <w:name w:val="Grid Table 3 Accent 5"/>
    <w:basedOn w:val="Normaltabell"/>
    <w:uiPriority w:val="48"/>
    <w:rsid w:val="00573DFD"/>
    <w:pPr>
      <w:spacing w:after="0" w:line="240" w:lineRule="auto"/>
    </w:p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1DE" w:themeFill="accent5" w:themeFillTint="33"/>
      </w:tcPr>
    </w:tblStylePr>
    <w:tblStylePr w:type="band1Horz">
      <w:tblPr/>
      <w:tcPr>
        <w:shd w:val="clear" w:color="auto" w:fill="E3E1DE" w:themeFill="accent5" w:themeFillTint="33"/>
      </w:tcPr>
    </w:tblStylePr>
    <w:tblStylePr w:type="neCell">
      <w:tblPr/>
      <w:tcPr>
        <w:tcBorders>
          <w:bottom w:val="single" w:sz="4" w:space="0" w:color="ACA69C" w:themeColor="accent5" w:themeTint="99"/>
        </w:tcBorders>
      </w:tcPr>
    </w:tblStylePr>
    <w:tblStylePr w:type="nwCell">
      <w:tblPr/>
      <w:tcPr>
        <w:tcBorders>
          <w:bottom w:val="single" w:sz="4" w:space="0" w:color="ACA69C" w:themeColor="accent5" w:themeTint="99"/>
        </w:tcBorders>
      </w:tcPr>
    </w:tblStylePr>
    <w:tblStylePr w:type="seCell">
      <w:tblPr/>
      <w:tcPr>
        <w:tcBorders>
          <w:top w:val="single" w:sz="4" w:space="0" w:color="ACA69C" w:themeColor="accent5" w:themeTint="99"/>
        </w:tcBorders>
      </w:tcPr>
    </w:tblStylePr>
    <w:tblStylePr w:type="swCell">
      <w:tblPr/>
      <w:tcPr>
        <w:tcBorders>
          <w:top w:val="single" w:sz="4" w:space="0" w:color="ACA69C" w:themeColor="accent5" w:themeTint="99"/>
        </w:tcBorders>
      </w:tcPr>
    </w:tblStylePr>
  </w:style>
  <w:style w:type="table" w:styleId="Rutntstabell3dekorfrg6">
    <w:name w:val="Grid Table 3 Accent 6"/>
    <w:basedOn w:val="Normaltabell"/>
    <w:uiPriority w:val="48"/>
    <w:rsid w:val="00573DFD"/>
    <w:pPr>
      <w:spacing w:after="0" w:line="240" w:lineRule="auto"/>
    </w:p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B" w:themeFill="accent6" w:themeFillTint="33"/>
      </w:tcPr>
    </w:tblStylePr>
    <w:tblStylePr w:type="band1Horz">
      <w:tblPr/>
      <w:tcPr>
        <w:shd w:val="clear" w:color="auto" w:fill="F8FAFB" w:themeFill="accent6" w:themeFillTint="33"/>
      </w:tcPr>
    </w:tblStylePr>
    <w:tblStylePr w:type="neCell">
      <w:tblPr/>
      <w:tcPr>
        <w:tcBorders>
          <w:bottom w:val="single" w:sz="4" w:space="0" w:color="ECF0F4" w:themeColor="accent6" w:themeTint="99"/>
        </w:tcBorders>
      </w:tcPr>
    </w:tblStylePr>
    <w:tblStylePr w:type="nwCell">
      <w:tblPr/>
      <w:tcPr>
        <w:tcBorders>
          <w:bottom w:val="single" w:sz="4" w:space="0" w:color="ECF0F4" w:themeColor="accent6" w:themeTint="99"/>
        </w:tcBorders>
      </w:tcPr>
    </w:tblStylePr>
    <w:tblStylePr w:type="seCell">
      <w:tblPr/>
      <w:tcPr>
        <w:tcBorders>
          <w:top w:val="single" w:sz="4" w:space="0" w:color="ECF0F4" w:themeColor="accent6" w:themeTint="99"/>
        </w:tcBorders>
      </w:tcPr>
    </w:tblStylePr>
    <w:tblStylePr w:type="swCell">
      <w:tblPr/>
      <w:tcPr>
        <w:tcBorders>
          <w:top w:val="single" w:sz="4" w:space="0" w:color="ECF0F4" w:themeColor="accent6" w:themeTint="99"/>
        </w:tcBorders>
      </w:tcPr>
    </w:tblStylePr>
  </w:style>
  <w:style w:type="table" w:styleId="Rutntstabell4">
    <w:name w:val="Grid Table 4"/>
    <w:basedOn w:val="Normaltabell"/>
    <w:uiPriority w:val="49"/>
    <w:rsid w:val="00573D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4dekorfrg1">
    <w:name w:val="Grid Table 4 Accent 1"/>
    <w:basedOn w:val="Normaltabell"/>
    <w:uiPriority w:val="49"/>
    <w:rsid w:val="00573DFD"/>
    <w:pPr>
      <w:spacing w:after="0" w:line="240" w:lineRule="auto"/>
    </w:p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color w:val="FFFFFF" w:themeColor="background1"/>
      </w:rPr>
      <w:tblPr/>
      <w:tcPr>
        <w:tcBorders>
          <w:top w:val="single" w:sz="4" w:space="0" w:color="1A3050" w:themeColor="accent1"/>
          <w:left w:val="single" w:sz="4" w:space="0" w:color="1A3050" w:themeColor="accent1"/>
          <w:bottom w:val="single" w:sz="4" w:space="0" w:color="1A3050" w:themeColor="accent1"/>
          <w:right w:val="single" w:sz="4" w:space="0" w:color="1A3050" w:themeColor="accent1"/>
          <w:insideH w:val="nil"/>
          <w:insideV w:val="nil"/>
        </w:tcBorders>
        <w:shd w:val="clear" w:color="auto" w:fill="1A3050" w:themeFill="accent1"/>
      </w:tcPr>
    </w:tblStylePr>
    <w:tblStylePr w:type="lastRow">
      <w:rPr>
        <w:b/>
        <w:bCs/>
      </w:rPr>
      <w:tblPr/>
      <w:tcPr>
        <w:tcBorders>
          <w:top w:val="double" w:sz="4" w:space="0" w:color="1A3050" w:themeColor="accent1"/>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Rutntstabell4dekorfrg2">
    <w:name w:val="Grid Table 4 Accent 2"/>
    <w:basedOn w:val="Normaltabell"/>
    <w:uiPriority w:val="49"/>
    <w:rsid w:val="00573DFD"/>
    <w:pPr>
      <w:spacing w:after="0" w:line="240" w:lineRule="auto"/>
    </w:p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color w:val="FFFFFF" w:themeColor="background1"/>
      </w:rPr>
      <w:tblPr/>
      <w:tcPr>
        <w:tcBorders>
          <w:top w:val="single" w:sz="4" w:space="0" w:color="DFDDD9" w:themeColor="accent2"/>
          <w:left w:val="single" w:sz="4" w:space="0" w:color="DFDDD9" w:themeColor="accent2"/>
          <w:bottom w:val="single" w:sz="4" w:space="0" w:color="DFDDD9" w:themeColor="accent2"/>
          <w:right w:val="single" w:sz="4" w:space="0" w:color="DFDDD9" w:themeColor="accent2"/>
          <w:insideH w:val="nil"/>
          <w:insideV w:val="nil"/>
        </w:tcBorders>
        <w:shd w:val="clear" w:color="auto" w:fill="DFDDD9" w:themeFill="accent2"/>
      </w:tcPr>
    </w:tblStylePr>
    <w:tblStylePr w:type="lastRow">
      <w:rPr>
        <w:b/>
        <w:bCs/>
      </w:rPr>
      <w:tblPr/>
      <w:tcPr>
        <w:tcBorders>
          <w:top w:val="double" w:sz="4" w:space="0" w:color="DFDDD9" w:themeColor="accent2"/>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Rutntstabell4dekorfrg3">
    <w:name w:val="Grid Table 4 Accent 3"/>
    <w:basedOn w:val="Normaltabell"/>
    <w:uiPriority w:val="49"/>
    <w:rsid w:val="00573DFD"/>
    <w:pPr>
      <w:spacing w:after="0" w:line="240" w:lineRule="auto"/>
    </w:p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color w:val="FFFFFF" w:themeColor="background1"/>
      </w:rPr>
      <w:tblPr/>
      <w:tcPr>
        <w:tcBorders>
          <w:top w:val="single" w:sz="4" w:space="0" w:color="467199" w:themeColor="accent3"/>
          <w:left w:val="single" w:sz="4" w:space="0" w:color="467199" w:themeColor="accent3"/>
          <w:bottom w:val="single" w:sz="4" w:space="0" w:color="467199" w:themeColor="accent3"/>
          <w:right w:val="single" w:sz="4" w:space="0" w:color="467199" w:themeColor="accent3"/>
          <w:insideH w:val="nil"/>
          <w:insideV w:val="nil"/>
        </w:tcBorders>
        <w:shd w:val="clear" w:color="auto" w:fill="467199" w:themeFill="accent3"/>
      </w:tcPr>
    </w:tblStylePr>
    <w:tblStylePr w:type="lastRow">
      <w:rPr>
        <w:b/>
        <w:bCs/>
      </w:rPr>
      <w:tblPr/>
      <w:tcPr>
        <w:tcBorders>
          <w:top w:val="double" w:sz="4" w:space="0" w:color="467199" w:themeColor="accent3"/>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Rutntstabell4dekorfrg4">
    <w:name w:val="Grid Table 4 Accent 4"/>
    <w:basedOn w:val="Normaltabell"/>
    <w:uiPriority w:val="49"/>
    <w:rsid w:val="00573DFD"/>
    <w:pPr>
      <w:spacing w:after="0" w:line="240" w:lineRule="auto"/>
    </w:p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color w:val="FFFFFF" w:themeColor="background1"/>
      </w:rPr>
      <w:tblPr/>
      <w:tcPr>
        <w:tcBorders>
          <w:top w:val="single" w:sz="4" w:space="0" w:color="A0B6C9" w:themeColor="accent4"/>
          <w:left w:val="single" w:sz="4" w:space="0" w:color="A0B6C9" w:themeColor="accent4"/>
          <w:bottom w:val="single" w:sz="4" w:space="0" w:color="A0B6C9" w:themeColor="accent4"/>
          <w:right w:val="single" w:sz="4" w:space="0" w:color="A0B6C9" w:themeColor="accent4"/>
          <w:insideH w:val="nil"/>
          <w:insideV w:val="nil"/>
        </w:tcBorders>
        <w:shd w:val="clear" w:color="auto" w:fill="A0B6C9" w:themeFill="accent4"/>
      </w:tcPr>
    </w:tblStylePr>
    <w:tblStylePr w:type="lastRow">
      <w:rPr>
        <w:b/>
        <w:bCs/>
      </w:rPr>
      <w:tblPr/>
      <w:tcPr>
        <w:tcBorders>
          <w:top w:val="double" w:sz="4" w:space="0" w:color="A0B6C9" w:themeColor="accent4"/>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Rutntstabell4dekorfrg5">
    <w:name w:val="Grid Table 4 Accent 5"/>
    <w:basedOn w:val="Normaltabell"/>
    <w:uiPriority w:val="49"/>
    <w:rsid w:val="00573DFD"/>
    <w:pPr>
      <w:spacing w:after="0" w:line="240" w:lineRule="auto"/>
    </w:p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color w:val="FFFFFF" w:themeColor="background1"/>
      </w:rPr>
      <w:tblPr/>
      <w:tcPr>
        <w:tcBorders>
          <w:top w:val="single" w:sz="4" w:space="0" w:color="716B5F" w:themeColor="accent5"/>
          <w:left w:val="single" w:sz="4" w:space="0" w:color="716B5F" w:themeColor="accent5"/>
          <w:bottom w:val="single" w:sz="4" w:space="0" w:color="716B5F" w:themeColor="accent5"/>
          <w:right w:val="single" w:sz="4" w:space="0" w:color="716B5F" w:themeColor="accent5"/>
          <w:insideH w:val="nil"/>
          <w:insideV w:val="nil"/>
        </w:tcBorders>
        <w:shd w:val="clear" w:color="auto" w:fill="716B5F" w:themeFill="accent5"/>
      </w:tcPr>
    </w:tblStylePr>
    <w:tblStylePr w:type="lastRow">
      <w:rPr>
        <w:b/>
        <w:bCs/>
      </w:rPr>
      <w:tblPr/>
      <w:tcPr>
        <w:tcBorders>
          <w:top w:val="double" w:sz="4" w:space="0" w:color="716B5F" w:themeColor="accent5"/>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Rutntstabell4dekorfrg6">
    <w:name w:val="Grid Table 4 Accent 6"/>
    <w:basedOn w:val="Normaltabell"/>
    <w:uiPriority w:val="49"/>
    <w:rsid w:val="00573DFD"/>
    <w:pPr>
      <w:spacing w:after="0" w:line="240" w:lineRule="auto"/>
    </w:p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color w:val="FFFFFF" w:themeColor="background1"/>
      </w:rPr>
      <w:tblPr/>
      <w:tcPr>
        <w:tcBorders>
          <w:top w:val="single" w:sz="4" w:space="0" w:color="E0E7EE" w:themeColor="accent6"/>
          <w:left w:val="single" w:sz="4" w:space="0" w:color="E0E7EE" w:themeColor="accent6"/>
          <w:bottom w:val="single" w:sz="4" w:space="0" w:color="E0E7EE" w:themeColor="accent6"/>
          <w:right w:val="single" w:sz="4" w:space="0" w:color="E0E7EE" w:themeColor="accent6"/>
          <w:insideH w:val="nil"/>
          <w:insideV w:val="nil"/>
        </w:tcBorders>
        <w:shd w:val="clear" w:color="auto" w:fill="E0E7EE" w:themeFill="accent6"/>
      </w:tcPr>
    </w:tblStylePr>
    <w:tblStylePr w:type="lastRow">
      <w:rPr>
        <w:b/>
        <w:bCs/>
      </w:rPr>
      <w:tblPr/>
      <w:tcPr>
        <w:tcBorders>
          <w:top w:val="double" w:sz="4" w:space="0" w:color="E0E7EE" w:themeColor="accent6"/>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Rutntstabell5mrk">
    <w:name w:val="Grid Table 5 Dark"/>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utntstabell5mrkdekorfrg1">
    <w:name w:val="Grid Table 5 Dark Accent 1"/>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2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A305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A305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A305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A3050" w:themeFill="accent1"/>
      </w:tcPr>
    </w:tblStylePr>
    <w:tblStylePr w:type="band1Vert">
      <w:tblPr/>
      <w:tcPr>
        <w:shd w:val="clear" w:color="auto" w:fill="85A6D7" w:themeFill="accent1" w:themeFillTint="66"/>
      </w:tcPr>
    </w:tblStylePr>
    <w:tblStylePr w:type="band1Horz">
      <w:tblPr/>
      <w:tcPr>
        <w:shd w:val="clear" w:color="auto" w:fill="85A6D7" w:themeFill="accent1" w:themeFillTint="66"/>
      </w:tcPr>
    </w:tblStylePr>
  </w:style>
  <w:style w:type="table" w:styleId="Rutntstabell5mrkdekorfrg2">
    <w:name w:val="Grid Table 5 Dark Accent 2"/>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DDD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DDD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DDD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DDD9" w:themeFill="accent2"/>
      </w:tcPr>
    </w:tblStylePr>
    <w:tblStylePr w:type="band1Vert">
      <w:tblPr/>
      <w:tcPr>
        <w:shd w:val="clear" w:color="auto" w:fill="F2F1EF" w:themeFill="accent2" w:themeFillTint="66"/>
      </w:tcPr>
    </w:tblStylePr>
    <w:tblStylePr w:type="band1Horz">
      <w:tblPr/>
      <w:tcPr>
        <w:shd w:val="clear" w:color="auto" w:fill="F2F1EF" w:themeFill="accent2" w:themeFillTint="66"/>
      </w:tcPr>
    </w:tblStylePr>
  </w:style>
  <w:style w:type="table" w:styleId="Rutntstabell5mrkdekorfrg3">
    <w:name w:val="Grid Table 5 Dark Accent 3"/>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2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671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671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671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67199" w:themeFill="accent3"/>
      </w:tcPr>
    </w:tblStylePr>
    <w:tblStylePr w:type="band1Vert">
      <w:tblPr/>
      <w:tcPr>
        <w:shd w:val="clear" w:color="auto" w:fill="B0C6DB" w:themeFill="accent3" w:themeFillTint="66"/>
      </w:tcPr>
    </w:tblStylePr>
    <w:tblStylePr w:type="band1Horz">
      <w:tblPr/>
      <w:tcPr>
        <w:shd w:val="clear" w:color="auto" w:fill="B0C6DB" w:themeFill="accent3" w:themeFillTint="66"/>
      </w:tcPr>
    </w:tblStylePr>
  </w:style>
  <w:style w:type="table" w:styleId="Rutntstabell5mrkdekorfrg4">
    <w:name w:val="Grid Table 5 Dark Accent 4"/>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0F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B6C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B6C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B6C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B6C9" w:themeFill="accent4"/>
      </w:tcPr>
    </w:tblStylePr>
    <w:tblStylePr w:type="band1Vert">
      <w:tblPr/>
      <w:tcPr>
        <w:shd w:val="clear" w:color="auto" w:fill="D8E1E9" w:themeFill="accent4" w:themeFillTint="66"/>
      </w:tcPr>
    </w:tblStylePr>
    <w:tblStylePr w:type="band1Horz">
      <w:tblPr/>
      <w:tcPr>
        <w:shd w:val="clear" w:color="auto" w:fill="D8E1E9" w:themeFill="accent4" w:themeFillTint="66"/>
      </w:tcPr>
    </w:tblStylePr>
  </w:style>
  <w:style w:type="table" w:styleId="Rutntstabell5mrkdekorfrg5">
    <w:name w:val="Grid Table 5 Dark Accent 5"/>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1D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16B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16B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16B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16B5F" w:themeFill="accent5"/>
      </w:tcPr>
    </w:tblStylePr>
    <w:tblStylePr w:type="band1Vert">
      <w:tblPr/>
      <w:tcPr>
        <w:shd w:val="clear" w:color="auto" w:fill="C7C4BD" w:themeFill="accent5" w:themeFillTint="66"/>
      </w:tcPr>
    </w:tblStylePr>
    <w:tblStylePr w:type="band1Horz">
      <w:tblPr/>
      <w:tcPr>
        <w:shd w:val="clear" w:color="auto" w:fill="C7C4BD" w:themeFill="accent5" w:themeFillTint="66"/>
      </w:tcPr>
    </w:tblStylePr>
  </w:style>
  <w:style w:type="table" w:styleId="Rutntstabell5mrkdekorfrg6">
    <w:name w:val="Grid Table 5 Dark Accent 6"/>
    <w:basedOn w:val="Normaltabell"/>
    <w:uiPriority w:val="50"/>
    <w:rsid w:val="00573D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7E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7E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7E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7EE" w:themeFill="accent6"/>
      </w:tcPr>
    </w:tblStylePr>
    <w:tblStylePr w:type="band1Vert">
      <w:tblPr/>
      <w:tcPr>
        <w:shd w:val="clear" w:color="auto" w:fill="F2F5F8" w:themeFill="accent6" w:themeFillTint="66"/>
      </w:tcPr>
    </w:tblStylePr>
    <w:tblStylePr w:type="band1Horz">
      <w:tblPr/>
      <w:tcPr>
        <w:shd w:val="clear" w:color="auto" w:fill="F2F5F8" w:themeFill="accent6" w:themeFillTint="66"/>
      </w:tcPr>
    </w:tblStylePr>
  </w:style>
  <w:style w:type="table" w:styleId="Rutntstabell6frgstark">
    <w:name w:val="Grid Table 6 Colorful"/>
    <w:basedOn w:val="Normaltabell"/>
    <w:uiPriority w:val="51"/>
    <w:rsid w:val="00573DF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6frgstarkdekorfrg1">
    <w:name w:val="Grid Table 6 Colorful Accent 1"/>
    <w:basedOn w:val="Normaltabell"/>
    <w:uiPriority w:val="51"/>
    <w:rsid w:val="00573DFD"/>
    <w:pPr>
      <w:spacing w:after="0" w:line="240" w:lineRule="auto"/>
    </w:pPr>
    <w:rPr>
      <w:color w:val="13233B" w:themeColor="accent1" w:themeShade="BF"/>
    </w:r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rPr>
      <w:tblPr/>
      <w:tcPr>
        <w:tcBorders>
          <w:bottom w:val="single" w:sz="12" w:space="0" w:color="4779C3" w:themeColor="accent1" w:themeTint="99"/>
        </w:tcBorders>
      </w:tcPr>
    </w:tblStylePr>
    <w:tblStylePr w:type="lastRow">
      <w:rPr>
        <w:b/>
        <w:bCs/>
      </w:rPr>
      <w:tblPr/>
      <w:tcPr>
        <w:tcBorders>
          <w:top w:val="double" w:sz="4" w:space="0" w:color="4779C3" w:themeColor="accent1" w:themeTint="99"/>
        </w:tcBorders>
      </w:tcPr>
    </w:tblStylePr>
    <w:tblStylePr w:type="firstCol">
      <w:rPr>
        <w:b/>
        <w:bCs/>
      </w:rPr>
    </w:tblStylePr>
    <w:tblStylePr w:type="lastCol">
      <w:rPr>
        <w:b/>
        <w:bCs/>
      </w:rPr>
    </w:tblStylePr>
    <w:tblStylePr w:type="band1Vert">
      <w:tblPr/>
      <w:tcPr>
        <w:shd w:val="clear" w:color="auto" w:fill="C1D2EB" w:themeFill="accent1" w:themeFillTint="33"/>
      </w:tcPr>
    </w:tblStylePr>
    <w:tblStylePr w:type="band1Horz">
      <w:tblPr/>
      <w:tcPr>
        <w:shd w:val="clear" w:color="auto" w:fill="C1D2EB" w:themeFill="accent1" w:themeFillTint="33"/>
      </w:tcPr>
    </w:tblStylePr>
  </w:style>
  <w:style w:type="table" w:styleId="Rutntstabell6frgstarkdekorfrg2">
    <w:name w:val="Grid Table 6 Colorful Accent 2"/>
    <w:basedOn w:val="Normaltabell"/>
    <w:uiPriority w:val="51"/>
    <w:rsid w:val="00573DFD"/>
    <w:pPr>
      <w:spacing w:after="0" w:line="240" w:lineRule="auto"/>
    </w:pPr>
    <w:rPr>
      <w:color w:val="ACA79C" w:themeColor="accent2" w:themeShade="BF"/>
    </w:r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rPr>
      <w:tblPr/>
      <w:tcPr>
        <w:tcBorders>
          <w:bottom w:val="single" w:sz="12" w:space="0" w:color="EBEAE8" w:themeColor="accent2" w:themeTint="99"/>
        </w:tcBorders>
      </w:tcPr>
    </w:tblStylePr>
    <w:tblStylePr w:type="lastRow">
      <w:rPr>
        <w:b/>
        <w:bCs/>
      </w:rPr>
      <w:tblPr/>
      <w:tcPr>
        <w:tcBorders>
          <w:top w:val="double" w:sz="4" w:space="0" w:color="EBEAE8" w:themeColor="accent2" w:themeTint="99"/>
        </w:tcBorders>
      </w:tcPr>
    </w:tblStylePr>
    <w:tblStylePr w:type="firstCol">
      <w:rPr>
        <w:b/>
        <w:bCs/>
      </w:rPr>
    </w:tblStylePr>
    <w:tblStylePr w:type="lastCol">
      <w:rPr>
        <w:b/>
        <w:bCs/>
      </w:rPr>
    </w:tblStylePr>
    <w:tblStylePr w:type="band1Vert">
      <w:tblPr/>
      <w:tcPr>
        <w:shd w:val="clear" w:color="auto" w:fill="F8F8F7" w:themeFill="accent2" w:themeFillTint="33"/>
      </w:tcPr>
    </w:tblStylePr>
    <w:tblStylePr w:type="band1Horz">
      <w:tblPr/>
      <w:tcPr>
        <w:shd w:val="clear" w:color="auto" w:fill="F8F8F7" w:themeFill="accent2" w:themeFillTint="33"/>
      </w:tcPr>
    </w:tblStylePr>
  </w:style>
  <w:style w:type="table" w:styleId="Rutntstabell6frgstarkdekorfrg3">
    <w:name w:val="Grid Table 6 Colorful Accent 3"/>
    <w:basedOn w:val="Normaltabell"/>
    <w:uiPriority w:val="51"/>
    <w:rsid w:val="00573DFD"/>
    <w:pPr>
      <w:spacing w:after="0" w:line="240" w:lineRule="auto"/>
    </w:pPr>
    <w:rPr>
      <w:color w:val="345472" w:themeColor="accent3" w:themeShade="BF"/>
    </w:r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rPr>
      <w:tblPr/>
      <w:tcPr>
        <w:tcBorders>
          <w:bottom w:val="single" w:sz="12" w:space="0" w:color="88A9C9" w:themeColor="accent3" w:themeTint="99"/>
        </w:tcBorders>
      </w:tcPr>
    </w:tblStylePr>
    <w:tblStylePr w:type="lastRow">
      <w:rPr>
        <w:b/>
        <w:bCs/>
      </w:rPr>
      <w:tblPr/>
      <w:tcPr>
        <w:tcBorders>
          <w:top w:val="double" w:sz="4" w:space="0" w:color="88A9C9" w:themeColor="accent3" w:themeTint="99"/>
        </w:tcBorders>
      </w:tcPr>
    </w:tblStylePr>
    <w:tblStylePr w:type="firstCol">
      <w:rPr>
        <w:b/>
        <w:bCs/>
      </w:rPr>
    </w:tblStylePr>
    <w:tblStylePr w:type="lastCol">
      <w:rPr>
        <w:b/>
        <w:bCs/>
      </w:rPr>
    </w:tblStylePr>
    <w:tblStylePr w:type="band1Vert">
      <w:tblPr/>
      <w:tcPr>
        <w:shd w:val="clear" w:color="auto" w:fill="D7E2ED" w:themeFill="accent3" w:themeFillTint="33"/>
      </w:tcPr>
    </w:tblStylePr>
    <w:tblStylePr w:type="band1Horz">
      <w:tblPr/>
      <w:tcPr>
        <w:shd w:val="clear" w:color="auto" w:fill="D7E2ED" w:themeFill="accent3" w:themeFillTint="33"/>
      </w:tcPr>
    </w:tblStylePr>
  </w:style>
  <w:style w:type="table" w:styleId="Rutntstabell6frgstarkdekorfrg4">
    <w:name w:val="Grid Table 6 Colorful Accent 4"/>
    <w:basedOn w:val="Normaltabell"/>
    <w:uiPriority w:val="51"/>
    <w:rsid w:val="00573DFD"/>
    <w:pPr>
      <w:spacing w:after="0" w:line="240" w:lineRule="auto"/>
    </w:pPr>
    <w:rPr>
      <w:color w:val="6689A8" w:themeColor="accent4" w:themeShade="BF"/>
    </w:r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rPr>
      <w:tblPr/>
      <w:tcPr>
        <w:tcBorders>
          <w:bottom w:val="single" w:sz="12" w:space="0" w:color="C5D3DE" w:themeColor="accent4" w:themeTint="99"/>
        </w:tcBorders>
      </w:tcPr>
    </w:tblStylePr>
    <w:tblStylePr w:type="lastRow">
      <w:rPr>
        <w:b/>
        <w:bCs/>
      </w:rPr>
      <w:tblPr/>
      <w:tcPr>
        <w:tcBorders>
          <w:top w:val="double" w:sz="4" w:space="0" w:color="C5D3DE" w:themeColor="accent4" w:themeTint="99"/>
        </w:tcBorders>
      </w:tcPr>
    </w:tblStylePr>
    <w:tblStylePr w:type="firstCol">
      <w:rPr>
        <w:b/>
        <w:bCs/>
      </w:rPr>
    </w:tblStylePr>
    <w:tblStylePr w:type="lastCol">
      <w:rPr>
        <w:b/>
        <w:bCs/>
      </w:rPr>
    </w:tblStylePr>
    <w:tblStylePr w:type="band1Vert">
      <w:tblPr/>
      <w:tcPr>
        <w:shd w:val="clear" w:color="auto" w:fill="EBF0F4" w:themeFill="accent4" w:themeFillTint="33"/>
      </w:tcPr>
    </w:tblStylePr>
    <w:tblStylePr w:type="band1Horz">
      <w:tblPr/>
      <w:tcPr>
        <w:shd w:val="clear" w:color="auto" w:fill="EBF0F4" w:themeFill="accent4" w:themeFillTint="33"/>
      </w:tcPr>
    </w:tblStylePr>
  </w:style>
  <w:style w:type="table" w:styleId="Rutntstabell6frgstarkdekorfrg5">
    <w:name w:val="Grid Table 6 Colorful Accent 5"/>
    <w:basedOn w:val="Normaltabell"/>
    <w:uiPriority w:val="51"/>
    <w:rsid w:val="00573DFD"/>
    <w:pPr>
      <w:spacing w:after="0" w:line="240" w:lineRule="auto"/>
    </w:pPr>
    <w:rPr>
      <w:color w:val="545047" w:themeColor="accent5" w:themeShade="BF"/>
    </w:r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rPr>
      <w:tblPr/>
      <w:tcPr>
        <w:tcBorders>
          <w:bottom w:val="single" w:sz="12" w:space="0" w:color="ACA69C" w:themeColor="accent5" w:themeTint="99"/>
        </w:tcBorders>
      </w:tcPr>
    </w:tblStylePr>
    <w:tblStylePr w:type="lastRow">
      <w:rPr>
        <w:b/>
        <w:bCs/>
      </w:rPr>
      <w:tblPr/>
      <w:tcPr>
        <w:tcBorders>
          <w:top w:val="double" w:sz="4" w:space="0" w:color="ACA69C" w:themeColor="accent5" w:themeTint="99"/>
        </w:tcBorders>
      </w:tcPr>
    </w:tblStylePr>
    <w:tblStylePr w:type="firstCol">
      <w:rPr>
        <w:b/>
        <w:bCs/>
      </w:rPr>
    </w:tblStylePr>
    <w:tblStylePr w:type="lastCol">
      <w:rPr>
        <w:b/>
        <w:bCs/>
      </w:rPr>
    </w:tblStylePr>
    <w:tblStylePr w:type="band1Vert">
      <w:tblPr/>
      <w:tcPr>
        <w:shd w:val="clear" w:color="auto" w:fill="E3E1DE" w:themeFill="accent5" w:themeFillTint="33"/>
      </w:tcPr>
    </w:tblStylePr>
    <w:tblStylePr w:type="band1Horz">
      <w:tblPr/>
      <w:tcPr>
        <w:shd w:val="clear" w:color="auto" w:fill="E3E1DE" w:themeFill="accent5" w:themeFillTint="33"/>
      </w:tcPr>
    </w:tblStylePr>
  </w:style>
  <w:style w:type="table" w:styleId="Rutntstabell6frgstarkdekorfrg6">
    <w:name w:val="Grid Table 6 Colorful Accent 6"/>
    <w:basedOn w:val="Normaltabell"/>
    <w:uiPriority w:val="51"/>
    <w:rsid w:val="00573DFD"/>
    <w:pPr>
      <w:spacing w:after="0" w:line="240" w:lineRule="auto"/>
    </w:pPr>
    <w:rPr>
      <w:color w:val="95ACC5" w:themeColor="accent6" w:themeShade="BF"/>
    </w:r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rPr>
      <w:tblPr/>
      <w:tcPr>
        <w:tcBorders>
          <w:bottom w:val="single" w:sz="12" w:space="0" w:color="ECF0F4" w:themeColor="accent6" w:themeTint="99"/>
        </w:tcBorders>
      </w:tcPr>
    </w:tblStylePr>
    <w:tblStylePr w:type="lastRow">
      <w:rPr>
        <w:b/>
        <w:bCs/>
      </w:rPr>
      <w:tblPr/>
      <w:tcPr>
        <w:tcBorders>
          <w:top w:val="double" w:sz="4" w:space="0" w:color="ECF0F4" w:themeColor="accent6" w:themeTint="99"/>
        </w:tcBorders>
      </w:tcPr>
    </w:tblStylePr>
    <w:tblStylePr w:type="firstCol">
      <w:rPr>
        <w:b/>
        <w:bCs/>
      </w:rPr>
    </w:tblStylePr>
    <w:tblStylePr w:type="lastCol">
      <w:rPr>
        <w:b/>
        <w:bCs/>
      </w:rPr>
    </w:tblStylePr>
    <w:tblStylePr w:type="band1Vert">
      <w:tblPr/>
      <w:tcPr>
        <w:shd w:val="clear" w:color="auto" w:fill="F8FAFB" w:themeFill="accent6" w:themeFillTint="33"/>
      </w:tcPr>
    </w:tblStylePr>
    <w:tblStylePr w:type="band1Horz">
      <w:tblPr/>
      <w:tcPr>
        <w:shd w:val="clear" w:color="auto" w:fill="F8FAFB" w:themeFill="accent6" w:themeFillTint="33"/>
      </w:tcPr>
    </w:tblStylePr>
  </w:style>
  <w:style w:type="table" w:styleId="Rutntstabell7frgstark">
    <w:name w:val="Grid Table 7 Colorful"/>
    <w:basedOn w:val="Normaltabell"/>
    <w:uiPriority w:val="52"/>
    <w:rsid w:val="00573DF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ntstabell7frgstarkdekorfrg1">
    <w:name w:val="Grid Table 7 Colorful Accent 1"/>
    <w:basedOn w:val="Normaltabell"/>
    <w:uiPriority w:val="52"/>
    <w:rsid w:val="00573DFD"/>
    <w:pPr>
      <w:spacing w:after="0" w:line="240" w:lineRule="auto"/>
    </w:pPr>
    <w:rPr>
      <w:color w:val="13233B" w:themeColor="accent1" w:themeShade="BF"/>
    </w:rPr>
    <w:tblPr>
      <w:tblStyleRowBandSize w:val="1"/>
      <w:tblStyleColBandSize w:val="1"/>
      <w:tblBorders>
        <w:top w:val="single" w:sz="4" w:space="0" w:color="4779C3" w:themeColor="accent1" w:themeTint="99"/>
        <w:left w:val="single" w:sz="4" w:space="0" w:color="4779C3" w:themeColor="accent1" w:themeTint="99"/>
        <w:bottom w:val="single" w:sz="4" w:space="0" w:color="4779C3" w:themeColor="accent1" w:themeTint="99"/>
        <w:right w:val="single" w:sz="4" w:space="0" w:color="4779C3" w:themeColor="accent1" w:themeTint="99"/>
        <w:insideH w:val="single" w:sz="4" w:space="0" w:color="4779C3" w:themeColor="accent1" w:themeTint="99"/>
        <w:insideV w:val="single" w:sz="4" w:space="0" w:color="4779C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D2EB" w:themeFill="accent1" w:themeFillTint="33"/>
      </w:tcPr>
    </w:tblStylePr>
    <w:tblStylePr w:type="band1Horz">
      <w:tblPr/>
      <w:tcPr>
        <w:shd w:val="clear" w:color="auto" w:fill="C1D2EB" w:themeFill="accent1" w:themeFillTint="33"/>
      </w:tcPr>
    </w:tblStylePr>
    <w:tblStylePr w:type="neCell">
      <w:tblPr/>
      <w:tcPr>
        <w:tcBorders>
          <w:bottom w:val="single" w:sz="4" w:space="0" w:color="4779C3" w:themeColor="accent1" w:themeTint="99"/>
        </w:tcBorders>
      </w:tcPr>
    </w:tblStylePr>
    <w:tblStylePr w:type="nwCell">
      <w:tblPr/>
      <w:tcPr>
        <w:tcBorders>
          <w:bottom w:val="single" w:sz="4" w:space="0" w:color="4779C3" w:themeColor="accent1" w:themeTint="99"/>
        </w:tcBorders>
      </w:tcPr>
    </w:tblStylePr>
    <w:tblStylePr w:type="seCell">
      <w:tblPr/>
      <w:tcPr>
        <w:tcBorders>
          <w:top w:val="single" w:sz="4" w:space="0" w:color="4779C3" w:themeColor="accent1" w:themeTint="99"/>
        </w:tcBorders>
      </w:tcPr>
    </w:tblStylePr>
    <w:tblStylePr w:type="swCell">
      <w:tblPr/>
      <w:tcPr>
        <w:tcBorders>
          <w:top w:val="single" w:sz="4" w:space="0" w:color="4779C3" w:themeColor="accent1" w:themeTint="99"/>
        </w:tcBorders>
      </w:tcPr>
    </w:tblStylePr>
  </w:style>
  <w:style w:type="table" w:styleId="Rutntstabell7frgstarkdekorfrg2">
    <w:name w:val="Grid Table 7 Colorful Accent 2"/>
    <w:basedOn w:val="Normaltabell"/>
    <w:uiPriority w:val="52"/>
    <w:rsid w:val="00573DFD"/>
    <w:pPr>
      <w:spacing w:after="0" w:line="240" w:lineRule="auto"/>
    </w:pPr>
    <w:rPr>
      <w:color w:val="ACA79C" w:themeColor="accent2" w:themeShade="BF"/>
    </w:rPr>
    <w:tblPr>
      <w:tblStyleRowBandSize w:val="1"/>
      <w:tblStyleColBandSize w:val="1"/>
      <w:tblBorders>
        <w:top w:val="single" w:sz="4" w:space="0" w:color="EBEAE8" w:themeColor="accent2" w:themeTint="99"/>
        <w:left w:val="single" w:sz="4" w:space="0" w:color="EBEAE8" w:themeColor="accent2" w:themeTint="99"/>
        <w:bottom w:val="single" w:sz="4" w:space="0" w:color="EBEAE8" w:themeColor="accent2" w:themeTint="99"/>
        <w:right w:val="single" w:sz="4" w:space="0" w:color="EBEAE8" w:themeColor="accent2" w:themeTint="99"/>
        <w:insideH w:val="single" w:sz="4" w:space="0" w:color="EBEAE8" w:themeColor="accent2" w:themeTint="99"/>
        <w:insideV w:val="single" w:sz="4" w:space="0" w:color="EBEAE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7" w:themeFill="accent2" w:themeFillTint="33"/>
      </w:tcPr>
    </w:tblStylePr>
    <w:tblStylePr w:type="band1Horz">
      <w:tblPr/>
      <w:tcPr>
        <w:shd w:val="clear" w:color="auto" w:fill="F8F8F7" w:themeFill="accent2" w:themeFillTint="33"/>
      </w:tcPr>
    </w:tblStylePr>
    <w:tblStylePr w:type="neCell">
      <w:tblPr/>
      <w:tcPr>
        <w:tcBorders>
          <w:bottom w:val="single" w:sz="4" w:space="0" w:color="EBEAE8" w:themeColor="accent2" w:themeTint="99"/>
        </w:tcBorders>
      </w:tcPr>
    </w:tblStylePr>
    <w:tblStylePr w:type="nwCell">
      <w:tblPr/>
      <w:tcPr>
        <w:tcBorders>
          <w:bottom w:val="single" w:sz="4" w:space="0" w:color="EBEAE8" w:themeColor="accent2" w:themeTint="99"/>
        </w:tcBorders>
      </w:tcPr>
    </w:tblStylePr>
    <w:tblStylePr w:type="seCell">
      <w:tblPr/>
      <w:tcPr>
        <w:tcBorders>
          <w:top w:val="single" w:sz="4" w:space="0" w:color="EBEAE8" w:themeColor="accent2" w:themeTint="99"/>
        </w:tcBorders>
      </w:tcPr>
    </w:tblStylePr>
    <w:tblStylePr w:type="swCell">
      <w:tblPr/>
      <w:tcPr>
        <w:tcBorders>
          <w:top w:val="single" w:sz="4" w:space="0" w:color="EBEAE8" w:themeColor="accent2" w:themeTint="99"/>
        </w:tcBorders>
      </w:tcPr>
    </w:tblStylePr>
  </w:style>
  <w:style w:type="table" w:styleId="Rutntstabell7frgstarkdekorfrg3">
    <w:name w:val="Grid Table 7 Colorful Accent 3"/>
    <w:basedOn w:val="Normaltabell"/>
    <w:uiPriority w:val="52"/>
    <w:rsid w:val="00573DFD"/>
    <w:pPr>
      <w:spacing w:after="0" w:line="240" w:lineRule="auto"/>
    </w:pPr>
    <w:rPr>
      <w:color w:val="345472" w:themeColor="accent3" w:themeShade="BF"/>
    </w:rPr>
    <w:tblPr>
      <w:tblStyleRowBandSize w:val="1"/>
      <w:tblStyleColBandSize w:val="1"/>
      <w:tblBorders>
        <w:top w:val="single" w:sz="4" w:space="0" w:color="88A9C9" w:themeColor="accent3" w:themeTint="99"/>
        <w:left w:val="single" w:sz="4" w:space="0" w:color="88A9C9" w:themeColor="accent3" w:themeTint="99"/>
        <w:bottom w:val="single" w:sz="4" w:space="0" w:color="88A9C9" w:themeColor="accent3" w:themeTint="99"/>
        <w:right w:val="single" w:sz="4" w:space="0" w:color="88A9C9" w:themeColor="accent3" w:themeTint="99"/>
        <w:insideH w:val="single" w:sz="4" w:space="0" w:color="88A9C9" w:themeColor="accent3" w:themeTint="99"/>
        <w:insideV w:val="single" w:sz="4" w:space="0" w:color="88A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2ED" w:themeFill="accent3" w:themeFillTint="33"/>
      </w:tcPr>
    </w:tblStylePr>
    <w:tblStylePr w:type="band1Horz">
      <w:tblPr/>
      <w:tcPr>
        <w:shd w:val="clear" w:color="auto" w:fill="D7E2ED" w:themeFill="accent3" w:themeFillTint="33"/>
      </w:tcPr>
    </w:tblStylePr>
    <w:tblStylePr w:type="neCell">
      <w:tblPr/>
      <w:tcPr>
        <w:tcBorders>
          <w:bottom w:val="single" w:sz="4" w:space="0" w:color="88A9C9" w:themeColor="accent3" w:themeTint="99"/>
        </w:tcBorders>
      </w:tcPr>
    </w:tblStylePr>
    <w:tblStylePr w:type="nwCell">
      <w:tblPr/>
      <w:tcPr>
        <w:tcBorders>
          <w:bottom w:val="single" w:sz="4" w:space="0" w:color="88A9C9" w:themeColor="accent3" w:themeTint="99"/>
        </w:tcBorders>
      </w:tcPr>
    </w:tblStylePr>
    <w:tblStylePr w:type="seCell">
      <w:tblPr/>
      <w:tcPr>
        <w:tcBorders>
          <w:top w:val="single" w:sz="4" w:space="0" w:color="88A9C9" w:themeColor="accent3" w:themeTint="99"/>
        </w:tcBorders>
      </w:tcPr>
    </w:tblStylePr>
    <w:tblStylePr w:type="swCell">
      <w:tblPr/>
      <w:tcPr>
        <w:tcBorders>
          <w:top w:val="single" w:sz="4" w:space="0" w:color="88A9C9" w:themeColor="accent3" w:themeTint="99"/>
        </w:tcBorders>
      </w:tcPr>
    </w:tblStylePr>
  </w:style>
  <w:style w:type="table" w:styleId="Rutntstabell7frgstarkdekorfrg4">
    <w:name w:val="Grid Table 7 Colorful Accent 4"/>
    <w:basedOn w:val="Normaltabell"/>
    <w:uiPriority w:val="52"/>
    <w:rsid w:val="00573DFD"/>
    <w:pPr>
      <w:spacing w:after="0" w:line="240" w:lineRule="auto"/>
    </w:pPr>
    <w:rPr>
      <w:color w:val="6689A8" w:themeColor="accent4" w:themeShade="BF"/>
    </w:rPr>
    <w:tblPr>
      <w:tblStyleRowBandSize w:val="1"/>
      <w:tblStyleColBandSize w:val="1"/>
      <w:tblBorders>
        <w:top w:val="single" w:sz="4" w:space="0" w:color="C5D3DE" w:themeColor="accent4" w:themeTint="99"/>
        <w:left w:val="single" w:sz="4" w:space="0" w:color="C5D3DE" w:themeColor="accent4" w:themeTint="99"/>
        <w:bottom w:val="single" w:sz="4" w:space="0" w:color="C5D3DE" w:themeColor="accent4" w:themeTint="99"/>
        <w:right w:val="single" w:sz="4" w:space="0" w:color="C5D3DE" w:themeColor="accent4" w:themeTint="99"/>
        <w:insideH w:val="single" w:sz="4" w:space="0" w:color="C5D3DE" w:themeColor="accent4" w:themeTint="99"/>
        <w:insideV w:val="single" w:sz="4" w:space="0" w:color="C5D3DE"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0F4" w:themeFill="accent4" w:themeFillTint="33"/>
      </w:tcPr>
    </w:tblStylePr>
    <w:tblStylePr w:type="band1Horz">
      <w:tblPr/>
      <w:tcPr>
        <w:shd w:val="clear" w:color="auto" w:fill="EBF0F4" w:themeFill="accent4" w:themeFillTint="33"/>
      </w:tcPr>
    </w:tblStylePr>
    <w:tblStylePr w:type="neCell">
      <w:tblPr/>
      <w:tcPr>
        <w:tcBorders>
          <w:bottom w:val="single" w:sz="4" w:space="0" w:color="C5D3DE" w:themeColor="accent4" w:themeTint="99"/>
        </w:tcBorders>
      </w:tcPr>
    </w:tblStylePr>
    <w:tblStylePr w:type="nwCell">
      <w:tblPr/>
      <w:tcPr>
        <w:tcBorders>
          <w:bottom w:val="single" w:sz="4" w:space="0" w:color="C5D3DE" w:themeColor="accent4" w:themeTint="99"/>
        </w:tcBorders>
      </w:tcPr>
    </w:tblStylePr>
    <w:tblStylePr w:type="seCell">
      <w:tblPr/>
      <w:tcPr>
        <w:tcBorders>
          <w:top w:val="single" w:sz="4" w:space="0" w:color="C5D3DE" w:themeColor="accent4" w:themeTint="99"/>
        </w:tcBorders>
      </w:tcPr>
    </w:tblStylePr>
    <w:tblStylePr w:type="swCell">
      <w:tblPr/>
      <w:tcPr>
        <w:tcBorders>
          <w:top w:val="single" w:sz="4" w:space="0" w:color="C5D3DE" w:themeColor="accent4" w:themeTint="99"/>
        </w:tcBorders>
      </w:tcPr>
    </w:tblStylePr>
  </w:style>
  <w:style w:type="table" w:styleId="Rutntstabell7frgstarkdekorfrg5">
    <w:name w:val="Grid Table 7 Colorful Accent 5"/>
    <w:basedOn w:val="Normaltabell"/>
    <w:uiPriority w:val="52"/>
    <w:rsid w:val="00573DFD"/>
    <w:pPr>
      <w:spacing w:after="0" w:line="240" w:lineRule="auto"/>
    </w:pPr>
    <w:rPr>
      <w:color w:val="545047" w:themeColor="accent5" w:themeShade="BF"/>
    </w:rPr>
    <w:tblPr>
      <w:tblStyleRowBandSize w:val="1"/>
      <w:tblStyleColBandSize w:val="1"/>
      <w:tblBorders>
        <w:top w:val="single" w:sz="4" w:space="0" w:color="ACA69C" w:themeColor="accent5" w:themeTint="99"/>
        <w:left w:val="single" w:sz="4" w:space="0" w:color="ACA69C" w:themeColor="accent5" w:themeTint="99"/>
        <w:bottom w:val="single" w:sz="4" w:space="0" w:color="ACA69C" w:themeColor="accent5" w:themeTint="99"/>
        <w:right w:val="single" w:sz="4" w:space="0" w:color="ACA69C" w:themeColor="accent5" w:themeTint="99"/>
        <w:insideH w:val="single" w:sz="4" w:space="0" w:color="ACA69C" w:themeColor="accent5" w:themeTint="99"/>
        <w:insideV w:val="single" w:sz="4" w:space="0" w:color="ACA69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1DE" w:themeFill="accent5" w:themeFillTint="33"/>
      </w:tcPr>
    </w:tblStylePr>
    <w:tblStylePr w:type="band1Horz">
      <w:tblPr/>
      <w:tcPr>
        <w:shd w:val="clear" w:color="auto" w:fill="E3E1DE" w:themeFill="accent5" w:themeFillTint="33"/>
      </w:tcPr>
    </w:tblStylePr>
    <w:tblStylePr w:type="neCell">
      <w:tblPr/>
      <w:tcPr>
        <w:tcBorders>
          <w:bottom w:val="single" w:sz="4" w:space="0" w:color="ACA69C" w:themeColor="accent5" w:themeTint="99"/>
        </w:tcBorders>
      </w:tcPr>
    </w:tblStylePr>
    <w:tblStylePr w:type="nwCell">
      <w:tblPr/>
      <w:tcPr>
        <w:tcBorders>
          <w:bottom w:val="single" w:sz="4" w:space="0" w:color="ACA69C" w:themeColor="accent5" w:themeTint="99"/>
        </w:tcBorders>
      </w:tcPr>
    </w:tblStylePr>
    <w:tblStylePr w:type="seCell">
      <w:tblPr/>
      <w:tcPr>
        <w:tcBorders>
          <w:top w:val="single" w:sz="4" w:space="0" w:color="ACA69C" w:themeColor="accent5" w:themeTint="99"/>
        </w:tcBorders>
      </w:tcPr>
    </w:tblStylePr>
    <w:tblStylePr w:type="swCell">
      <w:tblPr/>
      <w:tcPr>
        <w:tcBorders>
          <w:top w:val="single" w:sz="4" w:space="0" w:color="ACA69C" w:themeColor="accent5" w:themeTint="99"/>
        </w:tcBorders>
      </w:tcPr>
    </w:tblStylePr>
  </w:style>
  <w:style w:type="table" w:styleId="Rutntstabell7frgstarkdekorfrg6">
    <w:name w:val="Grid Table 7 Colorful Accent 6"/>
    <w:basedOn w:val="Normaltabell"/>
    <w:uiPriority w:val="52"/>
    <w:rsid w:val="00573DFD"/>
    <w:pPr>
      <w:spacing w:after="0" w:line="240" w:lineRule="auto"/>
    </w:pPr>
    <w:rPr>
      <w:color w:val="95ACC5" w:themeColor="accent6" w:themeShade="BF"/>
    </w:rPr>
    <w:tblPr>
      <w:tblStyleRowBandSize w:val="1"/>
      <w:tblStyleColBandSize w:val="1"/>
      <w:tblBorders>
        <w:top w:val="single" w:sz="4" w:space="0" w:color="ECF0F4" w:themeColor="accent6" w:themeTint="99"/>
        <w:left w:val="single" w:sz="4" w:space="0" w:color="ECF0F4" w:themeColor="accent6" w:themeTint="99"/>
        <w:bottom w:val="single" w:sz="4" w:space="0" w:color="ECF0F4" w:themeColor="accent6" w:themeTint="99"/>
        <w:right w:val="single" w:sz="4" w:space="0" w:color="ECF0F4" w:themeColor="accent6" w:themeTint="99"/>
        <w:insideH w:val="single" w:sz="4" w:space="0" w:color="ECF0F4" w:themeColor="accent6" w:themeTint="99"/>
        <w:insideV w:val="single" w:sz="4" w:space="0" w:color="ECF0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B" w:themeFill="accent6" w:themeFillTint="33"/>
      </w:tcPr>
    </w:tblStylePr>
    <w:tblStylePr w:type="band1Horz">
      <w:tblPr/>
      <w:tcPr>
        <w:shd w:val="clear" w:color="auto" w:fill="F8FAFB" w:themeFill="accent6" w:themeFillTint="33"/>
      </w:tcPr>
    </w:tblStylePr>
    <w:tblStylePr w:type="neCell">
      <w:tblPr/>
      <w:tcPr>
        <w:tcBorders>
          <w:bottom w:val="single" w:sz="4" w:space="0" w:color="ECF0F4" w:themeColor="accent6" w:themeTint="99"/>
        </w:tcBorders>
      </w:tcPr>
    </w:tblStylePr>
    <w:tblStylePr w:type="nwCell">
      <w:tblPr/>
      <w:tcPr>
        <w:tcBorders>
          <w:bottom w:val="single" w:sz="4" w:space="0" w:color="ECF0F4" w:themeColor="accent6" w:themeTint="99"/>
        </w:tcBorders>
      </w:tcPr>
    </w:tblStylePr>
    <w:tblStylePr w:type="seCell">
      <w:tblPr/>
      <w:tcPr>
        <w:tcBorders>
          <w:top w:val="single" w:sz="4" w:space="0" w:color="ECF0F4" w:themeColor="accent6" w:themeTint="99"/>
        </w:tcBorders>
      </w:tcPr>
    </w:tblStylePr>
    <w:tblStylePr w:type="swCell">
      <w:tblPr/>
      <w:tcPr>
        <w:tcBorders>
          <w:top w:val="single" w:sz="4" w:space="0" w:color="ECF0F4" w:themeColor="accent6" w:themeTint="99"/>
        </w:tcBorders>
      </w:tcPr>
    </w:tblStylePr>
  </w:style>
  <w:style w:type="paragraph" w:styleId="Signatur">
    <w:name w:val="Signature"/>
    <w:basedOn w:val="Normal"/>
    <w:link w:val="SignaturChar"/>
    <w:uiPriority w:val="99"/>
    <w:semiHidden/>
    <w:unhideWhenUsed/>
    <w:rsid w:val="00573DFD"/>
    <w:pPr>
      <w:spacing w:after="0" w:line="240" w:lineRule="auto"/>
      <w:ind w:left="4252"/>
    </w:pPr>
  </w:style>
  <w:style w:type="character" w:customStyle="1" w:styleId="SignaturChar">
    <w:name w:val="Signatur Char"/>
    <w:basedOn w:val="Standardstycketeckensnitt"/>
    <w:link w:val="Signatur"/>
    <w:uiPriority w:val="99"/>
    <w:semiHidden/>
    <w:rsid w:val="00573DFD"/>
    <w:rPr>
      <w:lang w:val="en-GB"/>
    </w:rPr>
  </w:style>
  <w:style w:type="character" w:styleId="Slutnotsreferens">
    <w:name w:val="endnote reference"/>
    <w:basedOn w:val="Standardstycketeckensnitt"/>
    <w:uiPriority w:val="99"/>
    <w:semiHidden/>
    <w:unhideWhenUsed/>
    <w:rsid w:val="00573DFD"/>
    <w:rPr>
      <w:noProof w:val="0"/>
      <w:vertAlign w:val="superscript"/>
    </w:rPr>
  </w:style>
  <w:style w:type="paragraph" w:styleId="Slutnotstext">
    <w:name w:val="endnote text"/>
    <w:basedOn w:val="Normal"/>
    <w:link w:val="SlutnotstextChar"/>
    <w:uiPriority w:val="99"/>
    <w:semiHidden/>
    <w:unhideWhenUsed/>
    <w:rsid w:val="00573DFD"/>
    <w:pPr>
      <w:spacing w:after="0" w:line="240" w:lineRule="auto"/>
    </w:pPr>
    <w:rPr>
      <w:sz w:val="20"/>
      <w:szCs w:val="20"/>
    </w:rPr>
  </w:style>
  <w:style w:type="character" w:customStyle="1" w:styleId="SlutnotstextChar">
    <w:name w:val="Slutnotstext Char"/>
    <w:basedOn w:val="Standardstycketeckensnitt"/>
    <w:link w:val="Slutnotstext"/>
    <w:uiPriority w:val="99"/>
    <w:semiHidden/>
    <w:rsid w:val="00573DFD"/>
    <w:rPr>
      <w:sz w:val="20"/>
      <w:szCs w:val="20"/>
      <w:lang w:val="en-GB"/>
    </w:rPr>
  </w:style>
  <w:style w:type="character" w:styleId="Smarthyperlnk">
    <w:name w:val="Smart Hyperlink"/>
    <w:basedOn w:val="Standardstycketeckensnitt"/>
    <w:uiPriority w:val="99"/>
    <w:semiHidden/>
    <w:unhideWhenUsed/>
    <w:rsid w:val="00573DFD"/>
    <w:rPr>
      <w:noProof w:val="0"/>
      <w:u w:val="dotted"/>
    </w:rPr>
  </w:style>
  <w:style w:type="table" w:styleId="Standardtabell1">
    <w:name w:val="Table Classic 1"/>
    <w:basedOn w:val="Normaltabell"/>
    <w:uiPriority w:val="99"/>
    <w:semiHidden/>
    <w:unhideWhenUsed/>
    <w:rsid w:val="00573DF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2">
    <w:name w:val="Table Classic 2"/>
    <w:basedOn w:val="Normaltabell"/>
    <w:uiPriority w:val="99"/>
    <w:semiHidden/>
    <w:unhideWhenUsed/>
    <w:rsid w:val="00573DF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Standardtabell3">
    <w:name w:val="Table Classic 3"/>
    <w:basedOn w:val="Normaltabell"/>
    <w:uiPriority w:val="99"/>
    <w:semiHidden/>
    <w:unhideWhenUsed/>
    <w:rsid w:val="00573DF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Standardtabell4">
    <w:name w:val="Table Classic 4"/>
    <w:basedOn w:val="Normaltabell"/>
    <w:uiPriority w:val="99"/>
    <w:semiHidden/>
    <w:unhideWhenUsed/>
    <w:rsid w:val="00573DF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Stark">
    <w:name w:val="Strong"/>
    <w:basedOn w:val="Standardstycketeckensnitt"/>
    <w:uiPriority w:val="22"/>
    <w:semiHidden/>
    <w:qFormat/>
    <w:rsid w:val="00573DFD"/>
    <w:rPr>
      <w:b/>
      <w:bCs/>
      <w:noProof w:val="0"/>
    </w:rPr>
  </w:style>
  <w:style w:type="character" w:styleId="Starkbetoning">
    <w:name w:val="Intense Emphasis"/>
    <w:basedOn w:val="Standardstycketeckensnitt"/>
    <w:uiPriority w:val="21"/>
    <w:semiHidden/>
    <w:qFormat/>
    <w:rsid w:val="00573DFD"/>
    <w:rPr>
      <w:i/>
      <w:iCs/>
      <w:noProof w:val="0"/>
      <w:color w:val="1A3050" w:themeColor="accent1"/>
    </w:rPr>
  </w:style>
  <w:style w:type="character" w:styleId="Starkreferens">
    <w:name w:val="Intense Reference"/>
    <w:basedOn w:val="Standardstycketeckensnitt"/>
    <w:uiPriority w:val="32"/>
    <w:semiHidden/>
    <w:qFormat/>
    <w:rsid w:val="00573DFD"/>
    <w:rPr>
      <w:b/>
      <w:bCs/>
      <w:smallCaps/>
      <w:noProof w:val="0"/>
      <w:color w:val="1A3050" w:themeColor="accent1"/>
      <w:spacing w:val="5"/>
    </w:rPr>
  </w:style>
  <w:style w:type="paragraph" w:styleId="Starktcitat">
    <w:name w:val="Intense Quote"/>
    <w:basedOn w:val="Normal"/>
    <w:next w:val="Normal"/>
    <w:link w:val="StarktcitatChar"/>
    <w:uiPriority w:val="30"/>
    <w:semiHidden/>
    <w:qFormat/>
    <w:rsid w:val="00573DFD"/>
    <w:pPr>
      <w:pBdr>
        <w:top w:val="single" w:sz="4" w:space="10" w:color="1A3050" w:themeColor="accent1"/>
        <w:bottom w:val="single" w:sz="4" w:space="10" w:color="1A3050" w:themeColor="accent1"/>
      </w:pBdr>
      <w:spacing w:before="360" w:after="360"/>
      <w:ind w:left="864" w:right="864"/>
      <w:jc w:val="center"/>
    </w:pPr>
    <w:rPr>
      <w:i/>
      <w:iCs/>
      <w:color w:val="1A3050" w:themeColor="accent1"/>
    </w:rPr>
  </w:style>
  <w:style w:type="character" w:customStyle="1" w:styleId="StarktcitatChar">
    <w:name w:val="Starkt citat Char"/>
    <w:basedOn w:val="Standardstycketeckensnitt"/>
    <w:link w:val="Starktcitat"/>
    <w:uiPriority w:val="30"/>
    <w:semiHidden/>
    <w:rsid w:val="00573DFD"/>
    <w:rPr>
      <w:i/>
      <w:iCs/>
      <w:color w:val="1A3050" w:themeColor="accent1"/>
      <w:lang w:val="en-GB"/>
    </w:rPr>
  </w:style>
  <w:style w:type="table" w:styleId="Tabellmed3D-effekter1">
    <w:name w:val="Table 3D effects 1"/>
    <w:basedOn w:val="Normaltabell"/>
    <w:uiPriority w:val="99"/>
    <w:semiHidden/>
    <w:unhideWhenUsed/>
    <w:rsid w:val="00573DF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med3D-effekter2">
    <w:name w:val="Table 3D effects 2"/>
    <w:basedOn w:val="Normaltabell"/>
    <w:uiPriority w:val="99"/>
    <w:semiHidden/>
    <w:unhideWhenUsed/>
    <w:rsid w:val="00573DF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3D-effekter3">
    <w:name w:val="Table 3D effects 3"/>
    <w:basedOn w:val="Normaltabell"/>
    <w:uiPriority w:val="99"/>
    <w:semiHidden/>
    <w:unhideWhenUsed/>
    <w:rsid w:val="00573DF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1">
    <w:name w:val="Table Columns 1"/>
    <w:basedOn w:val="Normaltabell"/>
    <w:uiPriority w:val="99"/>
    <w:semiHidden/>
    <w:unhideWhenUsed/>
    <w:rsid w:val="00573DF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2">
    <w:name w:val="Table Columns 2"/>
    <w:basedOn w:val="Normaltabell"/>
    <w:uiPriority w:val="99"/>
    <w:semiHidden/>
    <w:unhideWhenUsed/>
    <w:rsid w:val="00573DF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3">
    <w:name w:val="Table Columns 3"/>
    <w:basedOn w:val="Normaltabell"/>
    <w:uiPriority w:val="99"/>
    <w:semiHidden/>
    <w:unhideWhenUsed/>
    <w:rsid w:val="00573DF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medkolumn4">
    <w:name w:val="Table Columns 4"/>
    <w:basedOn w:val="Normaltabell"/>
    <w:uiPriority w:val="99"/>
    <w:semiHidden/>
    <w:unhideWhenUsed/>
    <w:rsid w:val="00573DF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medkolumn5">
    <w:name w:val="Table Columns 5"/>
    <w:basedOn w:val="Normaltabell"/>
    <w:uiPriority w:val="99"/>
    <w:semiHidden/>
    <w:unhideWhenUsed/>
    <w:rsid w:val="00573DF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a1">
    <w:name w:val="Table List 1"/>
    <w:basedOn w:val="Normaltabell"/>
    <w:uiPriority w:val="99"/>
    <w:semiHidden/>
    <w:unhideWhenUsed/>
    <w:rsid w:val="00573DF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2">
    <w:name w:val="Table List 2"/>
    <w:basedOn w:val="Normaltabell"/>
    <w:uiPriority w:val="99"/>
    <w:semiHidden/>
    <w:unhideWhenUsed/>
    <w:rsid w:val="00573DF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3">
    <w:name w:val="Table List 3"/>
    <w:basedOn w:val="Normaltabell"/>
    <w:uiPriority w:val="99"/>
    <w:semiHidden/>
    <w:unhideWhenUsed/>
    <w:rsid w:val="00573DF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a4">
    <w:name w:val="Table List 4"/>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a5">
    <w:name w:val="Table List 5"/>
    <w:basedOn w:val="Normaltabell"/>
    <w:uiPriority w:val="99"/>
    <w:semiHidden/>
    <w:unhideWhenUsed/>
    <w:rsid w:val="00573DF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a6">
    <w:name w:val="Table List 6"/>
    <w:basedOn w:val="Normaltabell"/>
    <w:uiPriority w:val="99"/>
    <w:semiHidden/>
    <w:unhideWhenUsed/>
    <w:rsid w:val="00573DF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a7">
    <w:name w:val="Table List 7"/>
    <w:basedOn w:val="Normaltabell"/>
    <w:uiPriority w:val="99"/>
    <w:semiHidden/>
    <w:unhideWhenUsed/>
    <w:rsid w:val="00573DF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a8">
    <w:name w:val="Table List 8"/>
    <w:basedOn w:val="Normaltabell"/>
    <w:uiPriority w:val="99"/>
    <w:semiHidden/>
    <w:unhideWhenUsed/>
    <w:rsid w:val="00573DF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rutnt1">
    <w:name w:val="Table Grid 1"/>
    <w:basedOn w:val="Normaltabell"/>
    <w:uiPriority w:val="99"/>
    <w:semiHidden/>
    <w:unhideWhenUsed/>
    <w:rsid w:val="00573DF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nt2">
    <w:name w:val="Table Grid 2"/>
    <w:basedOn w:val="Normaltabell"/>
    <w:uiPriority w:val="99"/>
    <w:semiHidden/>
    <w:unhideWhenUsed/>
    <w:rsid w:val="00573DF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3">
    <w:name w:val="Table Grid 3"/>
    <w:basedOn w:val="Normaltabell"/>
    <w:uiPriority w:val="99"/>
    <w:semiHidden/>
    <w:unhideWhenUsed/>
    <w:rsid w:val="00573DF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4">
    <w:name w:val="Table Grid 4"/>
    <w:basedOn w:val="Normaltabell"/>
    <w:uiPriority w:val="99"/>
    <w:semiHidden/>
    <w:unhideWhenUsed/>
    <w:rsid w:val="00573DF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nt5">
    <w:name w:val="Table Grid 5"/>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6">
    <w:name w:val="Table Grid 6"/>
    <w:basedOn w:val="Normaltabell"/>
    <w:uiPriority w:val="99"/>
    <w:semiHidden/>
    <w:unhideWhenUsed/>
    <w:rsid w:val="00573DF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7">
    <w:name w:val="Table Grid 7"/>
    <w:basedOn w:val="Normaltabell"/>
    <w:uiPriority w:val="99"/>
    <w:semiHidden/>
    <w:unhideWhenUsed/>
    <w:rsid w:val="00573DF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8">
    <w:name w:val="Table Grid 8"/>
    <w:basedOn w:val="Normaltabell"/>
    <w:uiPriority w:val="99"/>
    <w:semiHidden/>
    <w:unhideWhenUsed/>
    <w:rsid w:val="00573DF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rutntljust">
    <w:name w:val="Grid Table Light"/>
    <w:basedOn w:val="Normaltabell"/>
    <w:uiPriority w:val="40"/>
    <w:rsid w:val="00573D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tema">
    <w:name w:val="Table Theme"/>
    <w:basedOn w:val="Normaltabell"/>
    <w:uiPriority w:val="99"/>
    <w:semiHidden/>
    <w:unhideWhenUsed/>
    <w:rsid w:val="00573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rubrik">
    <w:name w:val="Subtitle"/>
    <w:basedOn w:val="Normal"/>
    <w:next w:val="Normal"/>
    <w:link w:val="UnderrubrikChar"/>
    <w:uiPriority w:val="11"/>
    <w:semiHidden/>
    <w:qFormat/>
    <w:rsid w:val="00573DFD"/>
    <w:pPr>
      <w:numPr>
        <w:ilvl w:val="1"/>
      </w:numPr>
      <w:spacing w:after="160"/>
    </w:pPr>
    <w:rPr>
      <w:rFonts w:eastAsiaTheme="minorEastAsia"/>
      <w:color w:val="5A5A5A" w:themeColor="text1" w:themeTint="A5"/>
      <w:spacing w:val="15"/>
      <w:sz w:val="22"/>
      <w:szCs w:val="22"/>
    </w:rPr>
  </w:style>
  <w:style w:type="character" w:customStyle="1" w:styleId="UnderrubrikChar">
    <w:name w:val="Underrubrik Char"/>
    <w:basedOn w:val="Standardstycketeckensnitt"/>
    <w:link w:val="Underrubrik"/>
    <w:uiPriority w:val="11"/>
    <w:semiHidden/>
    <w:rsid w:val="00573DFD"/>
    <w:rPr>
      <w:rFonts w:eastAsiaTheme="minorEastAsia"/>
      <w:color w:val="5A5A5A" w:themeColor="text1" w:themeTint="A5"/>
      <w:spacing w:val="15"/>
      <w:sz w:val="22"/>
      <w:szCs w:val="22"/>
      <w:lang w:val="en-GB"/>
    </w:rPr>
  </w:style>
  <w:style w:type="table" w:styleId="Webbtabell1">
    <w:name w:val="Table Web 1"/>
    <w:basedOn w:val="Normaltabell"/>
    <w:uiPriority w:val="99"/>
    <w:semiHidden/>
    <w:unhideWhenUsed/>
    <w:rsid w:val="00573DF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2">
    <w:name w:val="Table Web 2"/>
    <w:basedOn w:val="Normaltabell"/>
    <w:uiPriority w:val="99"/>
    <w:semiHidden/>
    <w:unhideWhenUsed/>
    <w:rsid w:val="00573DF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3">
    <w:name w:val="Table Web 3"/>
    <w:basedOn w:val="Normaltabell"/>
    <w:uiPriority w:val="99"/>
    <w:semiHidden/>
    <w:unhideWhenUsed/>
    <w:rsid w:val="00573DF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17" Type="http://schemas.openxmlformats.org/officeDocument/2006/relationships/hyperlink" Target="http://www.gaaltije.se/verksamhet/samiska-kulturmiljoer-i-ett-forandrat-klimat/" TargetMode="External"/><Relationship Id="rId12"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v.bab.la/lexikon/engelsk-svensk/indigenous-people" TargetMode="External"/><Relationship Id="rId20" Type="http://schemas.openxmlformats.org/officeDocument/2006/relationships/footer" Target="footer2.xml"/><Relationship Id="rId11" Type="http://schemas.openxmlformats.org/officeDocument/2006/relationships/settings" Target="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www.oecd.org/development/linking-the-indigenous-sami-people-with-regional-development-in-sweden-9789264310544-en.htm"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1.xml"/><Relationship Id="rId22" Type="http://schemas.openxmlformats.org/officeDocument/2006/relationships/glossaryDocument" Target="glossary/document.xml"/><Relationship Id="rId9" Type="http://schemas.openxmlformats.org/officeDocument/2006/relationships/numbering" Target="numbering.xml"/><Relationship Id="rId14"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barentscooperation.org/en/About/Learn-More/Climate-Change-and-the-Barents-region/Barents-Action-Plan" TargetMode="External"/><Relationship Id="rId2" Type="http://schemas.openxmlformats.org/officeDocument/2006/relationships/hyperlink" Target="https://www.barentscooperation.org/en/Working-Groups/Working-Group-of-Indigenous-Peoples" TargetMode="External"/><Relationship Id="rId1" Type="http://schemas.openxmlformats.org/officeDocument/2006/relationships/hyperlink" Target="https://www.barentscooperation.org/en/About/Learn-More/Barents-reg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RK-IT\Office\RK%20Basmal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FD899D6FFF4A168A97CBB2A695F4BD"/>
        <w:category>
          <w:name w:val="Allmänt"/>
          <w:gallery w:val="placeholder"/>
        </w:category>
        <w:types>
          <w:type w:val="bbPlcHdr"/>
        </w:types>
        <w:behaviors>
          <w:behavior w:val="content"/>
        </w:behaviors>
        <w:guid w:val="{B812E2CC-76E2-41FF-BA55-7C40F4B5D50A}"/>
      </w:docPartPr>
      <w:docPartBody>
        <w:p w:rsidR="00F415F9" w:rsidRDefault="004A16CA" w:rsidP="004A16CA">
          <w:pPr>
            <w:pStyle w:val="0EFD899D6FFF4A168A97CBB2A695F4BD"/>
          </w:pPr>
          <w:r>
            <w:t xml:space="preserve"> </w:t>
          </w:r>
        </w:p>
      </w:docPartBody>
    </w:docPart>
    <w:docPart>
      <w:docPartPr>
        <w:name w:val="B6278344B6B14661A54DBEC25A28FEA8"/>
        <w:category>
          <w:name w:val="Allmänt"/>
          <w:gallery w:val="placeholder"/>
        </w:category>
        <w:types>
          <w:type w:val="bbPlcHdr"/>
        </w:types>
        <w:behaviors>
          <w:behavior w:val="content"/>
        </w:behaviors>
        <w:guid w:val="{F175355D-59D5-4BA8-993E-70E4432E9550}"/>
      </w:docPartPr>
      <w:docPartBody>
        <w:p w:rsidR="00F415F9" w:rsidRDefault="004A16CA" w:rsidP="004A16CA">
          <w:pPr>
            <w:pStyle w:val="B6278344B6B14661A54DBEC25A28FEA8"/>
          </w:pPr>
          <w:r w:rsidRPr="00710A6C">
            <w:rPr>
              <w:rStyle w:val="Platshllartext"/>
              <w:b/>
            </w:rPr>
            <w:t xml:space="preserve"> </w:t>
          </w:r>
        </w:p>
      </w:docPartBody>
    </w:docPart>
    <w:docPart>
      <w:docPartPr>
        <w:name w:val="41A2CECE988C451FB0155AA5F9CFFBAA"/>
        <w:category>
          <w:name w:val="Allmänt"/>
          <w:gallery w:val="placeholder"/>
        </w:category>
        <w:types>
          <w:type w:val="bbPlcHdr"/>
        </w:types>
        <w:behaviors>
          <w:behavior w:val="content"/>
        </w:behaviors>
        <w:guid w:val="{7001E286-F2A7-4BA8-A6AB-E6E0C0B95515}"/>
      </w:docPartPr>
      <w:docPartBody>
        <w:p w:rsidR="00F415F9" w:rsidRDefault="004A16CA" w:rsidP="004A16CA">
          <w:pPr>
            <w:pStyle w:val="41A2CECE988C451FB0155AA5F9CFFBAA"/>
          </w:pPr>
          <w:r>
            <w:t xml:space="preserve"> </w:t>
          </w:r>
        </w:p>
      </w:docPartBody>
    </w:docPart>
    <w:docPart>
      <w:docPartPr>
        <w:name w:val="6ED622CC95C543359A7B91B77290381D"/>
        <w:category>
          <w:name w:val="Allmänt"/>
          <w:gallery w:val="placeholder"/>
        </w:category>
        <w:types>
          <w:type w:val="bbPlcHdr"/>
        </w:types>
        <w:behaviors>
          <w:behavior w:val="content"/>
        </w:behaviors>
        <w:guid w:val="{C4393B0F-8D05-4F01-B27F-984C59C41B6D}"/>
      </w:docPartPr>
      <w:docPartBody>
        <w:p w:rsidR="00F415F9" w:rsidRDefault="004A16CA" w:rsidP="004A16CA">
          <w:pPr>
            <w:pStyle w:val="6ED622CC95C543359A7B91B77290381D"/>
          </w:pPr>
          <w:r>
            <w:rPr>
              <w:rStyle w:val="Platshllartext"/>
            </w:rPr>
            <w:t xml:space="preserve"> </w:t>
          </w:r>
        </w:p>
      </w:docPartBody>
    </w:docPart>
    <w:docPart>
      <w:docPartPr>
        <w:name w:val="AFC6C0AE72FC46CA98919857395C8FE7"/>
        <w:category>
          <w:name w:val="Allmänt"/>
          <w:gallery w:val="placeholder"/>
        </w:category>
        <w:types>
          <w:type w:val="bbPlcHdr"/>
        </w:types>
        <w:behaviors>
          <w:behavior w:val="content"/>
        </w:behaviors>
        <w:guid w:val="{8299EEB3-CB9D-428C-A9C9-BAA5C6C74650}"/>
      </w:docPartPr>
      <w:docPartBody>
        <w:p w:rsidR="00F415F9" w:rsidRDefault="004A16CA" w:rsidP="004A16CA">
          <w:pPr>
            <w:pStyle w:val="AFC6C0AE72FC46CA98919857395C8FE7"/>
          </w:pPr>
          <w:r>
            <w:rPr>
              <w:rStyle w:val="Platshllartext"/>
            </w:rPr>
            <w:t xml:space="preserve"> </w:t>
          </w:r>
        </w:p>
      </w:docPartBody>
    </w:docPart>
    <w:docPart>
      <w:docPartPr>
        <w:name w:val="A84F9AF8007C4EE8B16B85504A263EC8"/>
        <w:category>
          <w:name w:val="Allmänt"/>
          <w:gallery w:val="placeholder"/>
        </w:category>
        <w:types>
          <w:type w:val="bbPlcHdr"/>
        </w:types>
        <w:behaviors>
          <w:behavior w:val="content"/>
        </w:behaviors>
        <w:guid w:val="{CAEDEB68-498A-46DE-B300-93C65DBBBFEB}"/>
      </w:docPartPr>
      <w:docPartBody>
        <w:p w:rsidR="00F415F9" w:rsidRDefault="004A16CA" w:rsidP="004A16CA">
          <w:pPr>
            <w:pStyle w:val="A84F9AF8007C4EE8B16B85504A263EC8"/>
          </w:pPr>
          <w:r>
            <w:rPr>
              <w:rStyle w:val="Platshllartext"/>
            </w:rPr>
            <w:t xml:space="preserve"> </w:t>
          </w:r>
        </w:p>
      </w:docPartBody>
    </w:docPart>
    <w:docPart>
      <w:docPartPr>
        <w:name w:val="0EF6C1ABCF064390ABF2BBC5AFE4A180"/>
        <w:category>
          <w:name w:val="Allmänt"/>
          <w:gallery w:val="placeholder"/>
        </w:category>
        <w:types>
          <w:type w:val="bbPlcHdr"/>
        </w:types>
        <w:behaviors>
          <w:behavior w:val="content"/>
        </w:behaviors>
        <w:guid w:val="{49E1D496-44D8-4442-B90C-BACEE9D076B3}"/>
      </w:docPartPr>
      <w:docPartBody>
        <w:p w:rsidR="00F415F9" w:rsidRDefault="004A16CA" w:rsidP="004A16CA">
          <w:pPr>
            <w:pStyle w:val="0EF6C1ABCF064390ABF2BBC5AFE4A180"/>
          </w:pPr>
          <w:r>
            <w:rPr>
              <w:rStyle w:val="Platshllartext"/>
            </w:rPr>
            <w:t xml:space="preserve"> </w:t>
          </w:r>
        </w:p>
      </w:docPartBody>
    </w:docPart>
    <w:docPart>
      <w:docPartPr>
        <w:name w:val="9898AD68E7A34FF9A11E7187333ECD80"/>
        <w:category>
          <w:name w:val="Allmänt"/>
          <w:gallery w:val="placeholder"/>
        </w:category>
        <w:types>
          <w:type w:val="bbPlcHdr"/>
        </w:types>
        <w:behaviors>
          <w:behavior w:val="content"/>
        </w:behaviors>
        <w:guid w:val="{15673E86-1539-42A2-9208-4DD359060EEA}"/>
      </w:docPartPr>
      <w:docPartBody>
        <w:p w:rsidR="00F415F9" w:rsidRDefault="004A16CA" w:rsidP="004A16CA">
          <w:pPr>
            <w:pStyle w:val="9898AD68E7A34FF9A11E7187333ECD80"/>
          </w:pPr>
          <w:r>
            <w:rPr>
              <w:rStyle w:val="Platshlla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rigGarmnd BT">
    <w:panose1 w:val="02020602050306020403"/>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6CA"/>
    <w:rsid w:val="004A16CA"/>
    <w:rsid w:val="00F415F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0EFD899D6FFF4A168A97CBB2A695F4BD">
    <w:name w:val="0EFD899D6FFF4A168A97CBB2A695F4BD"/>
    <w:rsid w:val="004A16CA"/>
  </w:style>
  <w:style w:type="character" w:styleId="Platshllartext">
    <w:name w:val="Placeholder Text"/>
    <w:basedOn w:val="Standardstycketeckensnitt"/>
    <w:uiPriority w:val="99"/>
    <w:semiHidden/>
    <w:rsid w:val="004A16CA"/>
    <w:rPr>
      <w:noProof w:val="0"/>
      <w:color w:val="808080"/>
    </w:rPr>
  </w:style>
  <w:style w:type="paragraph" w:customStyle="1" w:styleId="B6278344B6B14661A54DBEC25A28FEA8">
    <w:name w:val="B6278344B6B14661A54DBEC25A28FEA8"/>
    <w:rsid w:val="004A16CA"/>
  </w:style>
  <w:style w:type="paragraph" w:customStyle="1" w:styleId="E0BFA87098AD405BAA031D582B406EAB">
    <w:name w:val="E0BFA87098AD405BAA031D582B406EAB"/>
    <w:rsid w:val="004A16CA"/>
  </w:style>
  <w:style w:type="paragraph" w:customStyle="1" w:styleId="7BC4FAF419B14C7197F007ABCE4FCB70">
    <w:name w:val="7BC4FAF419B14C7197F007ABCE4FCB70"/>
    <w:rsid w:val="004A16CA"/>
  </w:style>
  <w:style w:type="paragraph" w:customStyle="1" w:styleId="41A2CECE988C451FB0155AA5F9CFFBAA">
    <w:name w:val="41A2CECE988C451FB0155AA5F9CFFBAA"/>
    <w:rsid w:val="004A16CA"/>
  </w:style>
  <w:style w:type="paragraph" w:customStyle="1" w:styleId="6ED622CC95C543359A7B91B77290381D">
    <w:name w:val="6ED622CC95C543359A7B91B77290381D"/>
    <w:rsid w:val="004A16CA"/>
  </w:style>
  <w:style w:type="paragraph" w:customStyle="1" w:styleId="AFC6C0AE72FC46CA98919857395C8FE7">
    <w:name w:val="AFC6C0AE72FC46CA98919857395C8FE7"/>
    <w:rsid w:val="004A16CA"/>
  </w:style>
  <w:style w:type="paragraph" w:customStyle="1" w:styleId="F16543C43FD8410CAB022DDA09882680">
    <w:name w:val="F16543C43FD8410CAB022DDA09882680"/>
    <w:rsid w:val="004A16CA"/>
  </w:style>
  <w:style w:type="paragraph" w:customStyle="1" w:styleId="70665B767C1940F3922F90826D93771E">
    <w:name w:val="70665B767C1940F3922F90826D93771E"/>
    <w:rsid w:val="004A16CA"/>
  </w:style>
  <w:style w:type="paragraph" w:customStyle="1" w:styleId="A84F9AF8007C4EE8B16B85504A263EC8">
    <w:name w:val="A84F9AF8007C4EE8B16B85504A263EC8"/>
    <w:rsid w:val="004A16CA"/>
  </w:style>
  <w:style w:type="paragraph" w:customStyle="1" w:styleId="0EF6C1ABCF064390ABF2BBC5AFE4A180">
    <w:name w:val="0EF6C1ABCF064390ABF2BBC5AFE4A180"/>
    <w:rsid w:val="004A16CA"/>
  </w:style>
  <w:style w:type="paragraph" w:customStyle="1" w:styleId="9898AD68E7A34FF9A11E7187333ECD80">
    <w:name w:val="9898AD68E7A34FF9A11E7187333ECD80"/>
    <w:rsid w:val="004A16CA"/>
  </w:style>
  <w:style w:type="paragraph" w:customStyle="1" w:styleId="FBB01B9220FC4FDBA1313042D4C2E6AD">
    <w:name w:val="FBB01B9220FC4FDBA1313042D4C2E6AD"/>
    <w:rsid w:val="004A16CA"/>
  </w:style>
  <w:style w:type="paragraph" w:customStyle="1" w:styleId="CCC397CE88B84525A0609603C4138784">
    <w:name w:val="CCC397CE88B84525A0609603C4138784"/>
    <w:rsid w:val="004A1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Regeringskansliet">
      <a:dk1>
        <a:sysClr val="windowText" lastClr="000000"/>
      </a:dk1>
      <a:lt1>
        <a:sysClr val="window" lastClr="FFFFFF"/>
      </a:lt1>
      <a:dk2>
        <a:srgbClr val="716B5F"/>
      </a:dk2>
      <a:lt2>
        <a:srgbClr val="DFDDD9"/>
      </a:lt2>
      <a:accent1>
        <a:srgbClr val="1A3050"/>
      </a:accent1>
      <a:accent2>
        <a:srgbClr val="DFDDD9"/>
      </a:accent2>
      <a:accent3>
        <a:srgbClr val="467199"/>
      </a:accent3>
      <a:accent4>
        <a:srgbClr val="A0B6C9"/>
      </a:accent4>
      <a:accent5>
        <a:srgbClr val="716B5F"/>
      </a:accent5>
      <a:accent6>
        <a:srgbClr val="E0E7EE"/>
      </a:accent6>
      <a:hlink>
        <a:srgbClr val="0563C1"/>
      </a:hlink>
      <a:folHlink>
        <a:srgbClr val="954F72"/>
      </a:folHlink>
    </a:clrScheme>
    <a:fontScheme name="Regeringskansliet WD">
      <a:majorFont>
        <a:latin typeface="Arial"/>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xml version="1.0" encoding="iso-8859-1"?>-->
<DocumentInfo xmlns="http://lp/documentinfo/RK">
  <BaseInfo>
    <RkTemplate>2</RkTemplate>
    <DocType>PM</DocType>
    <DocTypeShowName>Memorandum</DocTypeShowName>
    <Status> </Status>
    <Sender>
      <SenderName>Emelie Schedin</SenderName>
      <SenderTitle>Praktikant</SenderTitle>
      <SenderMail>emelie.schedin@gov.se</SenderMail>
      <SenderPhone>08-405 18 23</SenderPhone>
    </Sender>
    <TopId>1</TopId>
    <TopSender/>
    <OrganisationInfo>
      <Organisatoriskenhet1>Ministry for Foreign Affairs</Organisatoriskenhet1>
      <Organisatoriskenhet2>Department for International Law, Human Rights and Treaty Law</Organisatoriskenhet2>
      <Organisatoriskenhet3/>
      <Organisatoriskenhet1Id>191</Organisatoriskenhet1Id>
      <Organisatoriskenhet2Id>547</Organisatoriskenhet2Id>
      <Organisatoriskenhet3Id>891</Organisatoriskenhet3Id>
    </OrganisationInfo>
    <HeaderDate>2020-04-28T00:00:00</HeaderDate>
    <Office/>
    <Dnr>UD2020/</Dnr>
    <ParagrafNr/>
    <DocumentTitle/>
    <VisitingAddress/>
    <Extra1>extrainfo för denna mallm</Extra1>
    <Extra2>mer extrainfo</Extra2>
    <Extra3/>
    <Number/>
    <Recipient/>
    <SenderText/>
    <DocNumber/>
    <Doclanguage>2057</Doclanguage>
    <Appendix/>
    <LogotypeName>RK_LOGO_EN_BW.emf</LogotypeName>
  </BaseInfo>
</DocumentInfo>
</file>

<file path=customXml/item7.xml><?xml version="1.0" encoding="utf-8"?>
<ct:contentTypeSchema xmlns:ct="http://schemas.microsoft.com/office/2006/metadata/contentType" xmlns:ma="http://schemas.microsoft.com/office/2006/metadata/properties/metaAttributes" ct:_="" ma:_="" ma:contentTypeName="RK Word" ma:contentTypeID="0x010100BBA312BF02777149882D207184EC35C0320093B4B99367767747B09F2CAF5BF65E38" ma:contentTypeVersion="12" ma:contentTypeDescription="Skapa nytt dokument med möjlighet att välja RK-mall" ma:contentTypeScope="" ma:versionID="b89381276812caee696a1f9a0f0f7a04">
  <xsd:schema xmlns:xsd="http://www.w3.org/2001/XMLSchema" xmlns:xs="http://www.w3.org/2001/XMLSchema" xmlns:p="http://schemas.microsoft.com/office/2006/metadata/properties" xmlns:ns2="4e9c2f0c-7bf8-49af-8356-cbf363fc78a7" xmlns:ns3="cc625d36-bb37-4650-91b9-0c96159295ba" xmlns:ns4="18f3d968-6251-40b0-9f11-012b293496c2" xmlns:ns5="35670e95-d5a3-4c2b-9f0d-a339565e4e06" targetNamespace="http://schemas.microsoft.com/office/2006/metadata/properties" ma:root="true" ma:fieldsID="102ac5731d37292e5a5af747533b285d" ns2:_="" ns3:_="" ns4:_="" ns5:_="">
    <xsd:import namespace="4e9c2f0c-7bf8-49af-8356-cbf363fc78a7"/>
    <xsd:import namespace="cc625d36-bb37-4650-91b9-0c96159295ba"/>
    <xsd:import namespace="18f3d968-6251-40b0-9f11-012b293496c2"/>
    <xsd:import namespace="35670e95-d5a3-4c2b-9f0d-a339565e4e06"/>
    <xsd:element name="properties">
      <xsd:complexType>
        <xsd:sequence>
          <xsd:element name="documentManagement">
            <xsd:complexType>
              <xsd:all>
                <xsd:element ref="ns2:RecordNumber" minOccurs="0"/>
                <xsd:element ref="ns2:DirtyMigration" minOccurs="0"/>
                <xsd:element ref="ns3:TaxCatchAllLabel" minOccurs="0"/>
                <xsd:element ref="ns3:k46d94c0acf84ab9a79866a9d8b1905f" minOccurs="0"/>
                <xsd:element ref="ns3:TaxCatchAll" minOccurs="0"/>
                <xsd:element ref="ns3:edbe0b5c82304c8e847ab7b8c02a77c3" minOccurs="0"/>
                <xsd:element ref="ns4:RKNyckelor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c2f0c-7bf8-49af-8356-cbf363fc78a7" elementFormDefault="qualified">
    <xsd:import namespace="http://schemas.microsoft.com/office/2006/documentManagement/types"/>
    <xsd:import namespace="http://schemas.microsoft.com/office/infopath/2007/PartnerControls"/>
    <xsd:element name="RecordNumber" ma:index="3" nillable="true" ma:displayName="Diarienummer" ma:internalName="RecordNumber">
      <xsd:simpleType>
        <xsd:restriction base="dms:Text">
          <xsd:maxLength value="255"/>
        </xsd:restriction>
      </xsd:simpleType>
    </xsd:element>
    <xsd:element name="DirtyMigration" ma:index="5" nillable="true" ma:displayName="Migrerad inte uppdaterad" ma:default="0" ma:internalName="DirtyMigra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c625d36-bb37-4650-91b9-0c96159295ba" elementFormDefault="qualified">
    <xsd:import namespace="http://schemas.microsoft.com/office/2006/documentManagement/types"/>
    <xsd:import namespace="http://schemas.microsoft.com/office/infopath/2007/PartnerControls"/>
    <xsd:element name="TaxCatchAllLabel" ma:index="6" nillable="true" ma:displayName="Taxonomy Catch All Column1" ma:description="" ma:hidden="true" ma:list="{3a2eb130-6bb3-4ee5-a9c7-04d4e81a5cd7}" ma:internalName="TaxCatchAllLabel" ma:readOnly="true" ma:showField="CatchAllDataLabel" ma:web="a2816045-535c-4f1b-be72-bd4d6162c447">
      <xsd:complexType>
        <xsd:complexContent>
          <xsd:extension base="dms:MultiChoiceLookup">
            <xsd:sequence>
              <xsd:element name="Value" type="dms:Lookup" maxOccurs="unbounded" minOccurs="0" nillable="true"/>
            </xsd:sequence>
          </xsd:extension>
        </xsd:complexContent>
      </xsd:complexType>
    </xsd:element>
    <xsd:element name="k46d94c0acf84ab9a79866a9d8b1905f" ma:index="11" nillable="true" ma:taxonomy="true" ma:internalName="k46d94c0acf84ab9a79866a9d8b1905f" ma:taxonomyFieldName="Organisation" ma:displayName="Organisatorisk enhet" ma:fieldId="{446d94c0-acf8-4ab9-a798-66a9d8b1905f}" ma:sspId="d07acfae-4dfa-4949-99a8-259efd31a6ae" ma:termSetId="8c1436be-a8c9-4c8f-93bb-07dc2d5595bf" ma:anchorId="00000000-0000-0000-0000-000000000000" ma:open="true" ma:isKeyword="false">
      <xsd:complexType>
        <xsd:sequence>
          <xsd:element ref="pc:Terms" minOccurs="0" maxOccurs="1"/>
        </xsd:sequence>
      </xsd:complexType>
    </xsd:element>
    <xsd:element name="TaxCatchAll" ma:index="13" nillable="true" ma:displayName="Taxonomy Catch All Column" ma:description="" ma:hidden="true" ma:list="{3a2eb130-6bb3-4ee5-a9c7-04d4e81a5cd7}" ma:internalName="TaxCatchAll" ma:showField="CatchAllData" ma:web="a2816045-535c-4f1b-be72-bd4d6162c447">
      <xsd:complexType>
        <xsd:complexContent>
          <xsd:extension base="dms:MultiChoiceLookup">
            <xsd:sequence>
              <xsd:element name="Value" type="dms:Lookup" maxOccurs="unbounded" minOccurs="0" nillable="true"/>
            </xsd:sequence>
          </xsd:extension>
        </xsd:complexContent>
      </xsd:complexType>
    </xsd:element>
    <xsd:element name="edbe0b5c82304c8e847ab7b8c02a77c3" ma:index="14" nillable="true" ma:taxonomy="true" ma:internalName="edbe0b5c82304c8e847ab7b8c02a77c3" ma:taxonomyFieldName="ActivityCategory" ma:displayName="Aktivitetskategori" ma:default="" ma:fieldId="{edbe0b5c-8230-4c8e-847a-b7b8c02a77c3}" ma:sspId="d07acfae-4dfa-4949-99a8-259efd31a6ae" ma:termSetId="8bf97125-e7b6-456b-9da4-c0e62cf3e5a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f3d968-6251-40b0-9f11-012b293496c2" elementFormDefault="qualified">
    <xsd:import namespace="http://schemas.microsoft.com/office/2006/documentManagement/types"/>
    <xsd:import namespace="http://schemas.microsoft.com/office/infopath/2007/PartnerControls"/>
    <xsd:element name="RKNyckelord" ma:index="16" nillable="true" ma:displayName="Nyckelord" ma:internalName="RKNyckelor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70e95-d5a3-4c2b-9f0d-a339565e4e06" elementFormDefault="qualified">
    <xsd:import namespace="http://schemas.microsoft.com/office/2006/documentManagement/types"/>
    <xsd:import namespace="http://schemas.microsoft.com/office/infopath/2007/PartnerControls"/>
    <xsd:element name="_dlc_DocId" ma:index="17" nillable="true" ma:displayName="Dokument-ID-värde" ma:description="Värdet för dokument-ID som tilldelats till det här objektet." ma:internalName="_dlc_DocId" ma:readOnly="true">
      <xsd:simpleType>
        <xsd:restriction base="dms:Text"/>
      </xsd:simpleType>
    </xsd:element>
    <xsd:element name="_dlc_DocIdUrl" ma:index="18"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Spara ID" ma:description="Behåll ID vid tillägg."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B880C-D3E6-4F44-AEAA-5342DA71DFDE}">
  <ds:schemaRefs>
    <ds:schemaRef ds:uri="http://schemas.microsoft.com/office/2006/metadata/customXsn"/>
  </ds:schemaRefs>
</ds:datastoreItem>
</file>

<file path=customXml/itemProps2.xml><?xml version="1.0" encoding="utf-8"?>
<ds:datastoreItem xmlns:ds="http://schemas.openxmlformats.org/officeDocument/2006/customXml" ds:itemID="{FD31F7C2-E812-45EB-875F-3D57CFAF4F48}">
  <ds:schemaRefs>
    <ds:schemaRef ds:uri="http://purl.org/dc/elements/1.1/"/>
    <ds:schemaRef ds:uri="http://schemas.microsoft.com/office/2006/metadata/properties"/>
    <ds:schemaRef ds:uri="cc625d36-bb37-4650-91b9-0c96159295ba"/>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35670e95-d5a3-4c2b-9f0d-a339565e4e06"/>
    <ds:schemaRef ds:uri="18f3d968-6251-40b0-9f11-012b293496c2"/>
    <ds:schemaRef ds:uri="4e9c2f0c-7bf8-49af-8356-cbf363fc78a7"/>
    <ds:schemaRef ds:uri="http://www.w3.org/XML/1998/namespace"/>
    <ds:schemaRef ds:uri="http://purl.org/dc/dcmitype/"/>
  </ds:schemaRefs>
</ds:datastoreItem>
</file>

<file path=customXml/itemProps3.xml><?xml version="1.0" encoding="utf-8"?>
<ds:datastoreItem xmlns:ds="http://schemas.openxmlformats.org/officeDocument/2006/customXml" ds:itemID="{65E650E6-7DED-417B-A41C-AD9ACEFA8C7D}"/>
</file>

<file path=customXml/itemProps4.xml><?xml version="1.0" encoding="utf-8"?>
<ds:datastoreItem xmlns:ds="http://schemas.openxmlformats.org/officeDocument/2006/customXml" ds:itemID="{3A6A2C22-F8A8-439F-8568-6E2C52F1E37B}">
  <ds:schemaRefs>
    <ds:schemaRef ds:uri="http://schemas.microsoft.com/sharepoint/events"/>
  </ds:schemaRefs>
</ds:datastoreItem>
</file>

<file path=customXml/itemProps5.xml><?xml version="1.0" encoding="utf-8"?>
<ds:datastoreItem xmlns:ds="http://schemas.openxmlformats.org/officeDocument/2006/customXml" ds:itemID="{8E6F9C63-41F5-4EDF-91E5-0C6CE497364A}">
  <ds:schemaRefs>
    <ds:schemaRef ds:uri="http://schemas.microsoft.com/sharepoint/v3/contenttype/forms"/>
  </ds:schemaRefs>
</ds:datastoreItem>
</file>

<file path=customXml/itemProps6.xml><?xml version="1.0" encoding="utf-8"?>
<ds:datastoreItem xmlns:ds="http://schemas.openxmlformats.org/officeDocument/2006/customXml" ds:itemID="{86C73784-574D-49AB-928E-B6F1466613A9}">
  <ds:schemaRefs>
    <ds:schemaRef ds:uri="http://lp/documentinfo/RK"/>
  </ds:schemaRefs>
</ds:datastoreItem>
</file>

<file path=customXml/itemProps7.xml><?xml version="1.0" encoding="utf-8"?>
<ds:datastoreItem xmlns:ds="http://schemas.openxmlformats.org/officeDocument/2006/customXml" ds:itemID="{CF937D2D-980F-4898-BCF4-4ED9B8566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c2f0c-7bf8-49af-8356-cbf363fc78a7"/>
    <ds:schemaRef ds:uri="cc625d36-bb37-4650-91b9-0c96159295ba"/>
    <ds:schemaRef ds:uri="18f3d968-6251-40b0-9f11-012b293496c2"/>
    <ds:schemaRef ds:uri="35670e95-d5a3-4c2b-9f0d-a339565e4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CCDE4E6-7104-45EA-A9AF-D9EA867D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RK Basmall.dotx</Template>
  <TotalTime>0</TotalTime>
  <Pages>17</Pages>
  <Words>5782</Words>
  <Characters>30646</Characters>
  <Application>Microsoft Office Word</Application>
  <DocSecurity>0</DocSecurity>
  <Lines>255</Lines>
  <Paragraphs>72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Schedin</dc:creator>
  <cp:keywords/>
  <dc:description/>
  <cp:lastModifiedBy>Anna Öberg</cp:lastModifiedBy>
  <cp:revision>4</cp:revision>
  <dcterms:created xsi:type="dcterms:W3CDTF">2020-04-29T14:27:00Z</dcterms:created>
  <dcterms:modified xsi:type="dcterms:W3CDTF">2020-04-29T14:28:00Z</dcterms:modified>
  <cp:version>2.0.1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owStyleSet">
    <vt:lpwstr>RKStyleSet</vt:lpwstr>
  </property>
  <property fmtid="{D5CDD505-2E9C-101B-9397-08002B2CF9AE}" pid="3" name="ContentTypeId">
    <vt:lpwstr>0x0101008822B9E06671B54FA89F14538B9B0FEA</vt:lpwstr>
  </property>
  <property fmtid="{D5CDD505-2E9C-101B-9397-08002B2CF9AE}" pid="4" name="Organisation">
    <vt:lpwstr/>
  </property>
  <property fmtid="{D5CDD505-2E9C-101B-9397-08002B2CF9AE}" pid="5" name="ActivityCategory">
    <vt:lpwstr/>
  </property>
  <property fmtid="{D5CDD505-2E9C-101B-9397-08002B2CF9AE}" pid="6" name="_dlc_DocIdItemGuid">
    <vt:lpwstr>b2e0c7d5-6d3a-46d1-82a5-2f1d1ffc81d1</vt:lpwstr>
  </property>
</Properties>
</file>